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3DCEC" w14:textId="7C5CFD34" w:rsidR="007166CE" w:rsidRDefault="00DE452B" w:rsidP="00C66367">
      <w:pPr>
        <w:pStyle w:val="berschrift1"/>
        <w:rPr>
          <w:b w:val="0"/>
          <w:bCs w:val="0"/>
          <w:sz w:val="32"/>
          <w:szCs w:val="32"/>
        </w:rPr>
      </w:pPr>
      <w:r>
        <w:rPr>
          <w:b w:val="0"/>
          <w:bCs w:val="0"/>
          <w:noProof/>
          <w:sz w:val="32"/>
          <w:szCs w:val="32"/>
        </w:rPr>
        <w:drawing>
          <wp:inline distT="0" distB="0" distL="0" distR="0" wp14:anchorId="166AB06D" wp14:editId="2C680F7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1F33E8" w14:textId="77777777" w:rsidR="007166CE" w:rsidRDefault="007166CE" w:rsidP="007166CE">
      <w:pPr>
        <w:pStyle w:val="berschrift1"/>
      </w:pPr>
      <w:r>
        <w:br w:type="page"/>
      </w:r>
      <w:r>
        <w:lastRenderedPageBreak/>
        <w:t>Vorwort</w:t>
      </w:r>
    </w:p>
    <w:p w14:paraId="651733F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6310E54" w14:textId="77777777" w:rsidR="007E1779" w:rsidRDefault="008D7463" w:rsidP="007166CE">
      <w:r>
        <w:t xml:space="preserve">Dieses Jahr hat uns allen eine Menge abverlangt – doch Gott hat uns hindurchgetragen. </w:t>
      </w:r>
    </w:p>
    <w:p w14:paraId="62FF7B9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E34355A" w14:textId="77777777" w:rsidR="007E1779" w:rsidRDefault="007E1779" w:rsidP="007166CE">
      <w:r>
        <w:t>Vielleicht hat aber auch der eine oder die andere Lust, mitzumachen und neue Bücher zu erstellen – sprecht mich einfach an.</w:t>
      </w:r>
    </w:p>
    <w:p w14:paraId="33EFA912" w14:textId="77777777" w:rsidR="007166CE" w:rsidRDefault="007166CE" w:rsidP="007166CE">
      <w:r>
        <w:t>Euch allen wünsche ich Gottes reichen Segen und dass Ihr für Euch interessante Texte hier findet. Für Anregungen bin ich immer dankbar.</w:t>
      </w:r>
    </w:p>
    <w:p w14:paraId="0C35D642" w14:textId="77777777" w:rsidR="007166CE" w:rsidRDefault="007166CE" w:rsidP="007166CE">
      <w:r>
        <w:t>Gruß &amp; Segen,</w:t>
      </w:r>
    </w:p>
    <w:p w14:paraId="086956BB" w14:textId="77777777" w:rsidR="007166CE" w:rsidRDefault="007166CE" w:rsidP="007166CE">
      <w:r>
        <w:t>Andreas</w:t>
      </w:r>
    </w:p>
    <w:p w14:paraId="4C30F29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BC5C93" w14:textId="77777777" w:rsidR="00477716" w:rsidRDefault="00477716" w:rsidP="00477716">
      <w:pPr>
        <w:pStyle w:val="berschrift1"/>
        <w:rPr>
          <w:sz w:val="48"/>
        </w:rPr>
      </w:pPr>
      <w:proofErr w:type="spellStart"/>
      <w:r>
        <w:t>Schnepff</w:t>
      </w:r>
      <w:proofErr w:type="spellEnd"/>
      <w:r>
        <w:t xml:space="preserve">, Erhard - </w:t>
      </w:r>
      <w:proofErr w:type="spellStart"/>
      <w:r>
        <w:t>Warhaffte</w:t>
      </w:r>
      <w:proofErr w:type="spellEnd"/>
      <w:r>
        <w:t xml:space="preserve"> und </w:t>
      </w:r>
      <w:proofErr w:type="spellStart"/>
      <w:r>
        <w:t>auß</w:t>
      </w:r>
      <w:proofErr w:type="spellEnd"/>
      <w:r>
        <w:t xml:space="preserve"> </w:t>
      </w:r>
      <w:proofErr w:type="spellStart"/>
      <w:r>
        <w:t>heyliger</w:t>
      </w:r>
      <w:proofErr w:type="spellEnd"/>
      <w:r>
        <w:t xml:space="preserve"> </w:t>
      </w:r>
      <w:proofErr w:type="spellStart"/>
      <w:r>
        <w:t>Schrifft</w:t>
      </w:r>
      <w:proofErr w:type="spellEnd"/>
      <w:r>
        <w:t xml:space="preserve"> </w:t>
      </w:r>
      <w:proofErr w:type="spellStart"/>
      <w:r>
        <w:t>wolbegründte</w:t>
      </w:r>
      <w:proofErr w:type="spellEnd"/>
      <w:r>
        <w:t xml:space="preserve"> Sprüche</w:t>
      </w:r>
    </w:p>
    <w:p w14:paraId="373848BF" w14:textId="77777777" w:rsidR="00477716" w:rsidRDefault="00477716" w:rsidP="00477716">
      <w:pPr>
        <w:pStyle w:val="StandardWeb"/>
      </w:pPr>
      <w:r>
        <w:t xml:space="preserve">Nürnberg, 1555 </w:t>
      </w:r>
    </w:p>
    <w:p w14:paraId="054B9CF5" w14:textId="77777777" w:rsidR="00477716" w:rsidRDefault="00477716" w:rsidP="00477716">
      <w:pPr>
        <w:pStyle w:val="StandardWeb"/>
      </w:pPr>
      <w:proofErr w:type="spellStart"/>
      <w:r>
        <w:t>Warhaffte</w:t>
      </w:r>
      <w:proofErr w:type="spellEnd"/>
      <w:r>
        <w:t xml:space="preserve"> </w:t>
      </w:r>
      <w:proofErr w:type="spellStart"/>
      <w:r>
        <w:t>vnd</w:t>
      </w:r>
      <w:proofErr w:type="spellEnd"/>
      <w:r>
        <w:t xml:space="preserve"> </w:t>
      </w:r>
      <w:proofErr w:type="spellStart"/>
      <w:r>
        <w:t>auß</w:t>
      </w:r>
      <w:proofErr w:type="spellEnd"/>
      <w:r>
        <w:t xml:space="preserve"> </w:t>
      </w:r>
      <w:proofErr w:type="spellStart"/>
      <w:r>
        <w:t>Heyliger</w:t>
      </w:r>
      <w:proofErr w:type="spellEnd"/>
      <w:r>
        <w:t xml:space="preserve"> </w:t>
      </w:r>
      <w:proofErr w:type="spellStart"/>
      <w:r>
        <w:t>Schrifft</w:t>
      </w:r>
      <w:proofErr w:type="spellEnd"/>
      <w:r>
        <w:t xml:space="preserve"> </w:t>
      </w:r>
      <w:proofErr w:type="spellStart"/>
      <w:r>
        <w:t>wolbegründte</w:t>
      </w:r>
      <w:proofErr w:type="spellEnd"/>
      <w:r>
        <w:t xml:space="preserve"> Sprüche (darinn der </w:t>
      </w:r>
      <w:proofErr w:type="spellStart"/>
      <w:r>
        <w:t>ganntz</w:t>
      </w:r>
      <w:proofErr w:type="spellEnd"/>
      <w:r>
        <w:t xml:space="preserve"> Inhalt/ </w:t>
      </w:r>
      <w:proofErr w:type="spellStart"/>
      <w:r>
        <w:t>reyner</w:t>
      </w:r>
      <w:proofErr w:type="spellEnd"/>
      <w:r>
        <w:t xml:space="preserve"> </w:t>
      </w:r>
      <w:proofErr w:type="spellStart"/>
      <w:r>
        <w:t>vngefelschter</w:t>
      </w:r>
      <w:proofErr w:type="spellEnd"/>
      <w:r>
        <w:t xml:space="preserve"> Leere vom </w:t>
      </w:r>
      <w:proofErr w:type="spellStart"/>
      <w:r>
        <w:t>Christenlichen</w:t>
      </w:r>
      <w:proofErr w:type="spellEnd"/>
      <w:r>
        <w:t xml:space="preserve"> allein gerechtmachenden Glauben/ </w:t>
      </w:r>
      <w:proofErr w:type="spellStart"/>
      <w:r>
        <w:t>vnd</w:t>
      </w:r>
      <w:proofErr w:type="spellEnd"/>
      <w:r>
        <w:t xml:space="preserve"> den daher </w:t>
      </w:r>
      <w:proofErr w:type="spellStart"/>
      <w:r>
        <w:t>fliessenden</w:t>
      </w:r>
      <w:proofErr w:type="spellEnd"/>
      <w:r>
        <w:t xml:space="preserve"> </w:t>
      </w:r>
      <w:proofErr w:type="spellStart"/>
      <w:r>
        <w:t>gutten</w:t>
      </w:r>
      <w:proofErr w:type="spellEnd"/>
      <w:r>
        <w:t xml:space="preserve"> </w:t>
      </w:r>
      <w:proofErr w:type="spellStart"/>
      <w:r>
        <w:t>wercken</w:t>
      </w:r>
      <w:proofErr w:type="spellEnd"/>
      <w:r>
        <w:t xml:space="preserve"> fein </w:t>
      </w:r>
      <w:proofErr w:type="spellStart"/>
      <w:r>
        <w:t>rundt</w:t>
      </w:r>
      <w:proofErr w:type="spellEnd"/>
      <w:r>
        <w:t xml:space="preserve">/ richtig </w:t>
      </w:r>
      <w:proofErr w:type="spellStart"/>
      <w:r>
        <w:t>vnnd</w:t>
      </w:r>
      <w:proofErr w:type="spellEnd"/>
      <w:r>
        <w:t xml:space="preserve"> rechtschaffen verfasset) der </w:t>
      </w:r>
      <w:proofErr w:type="spellStart"/>
      <w:r>
        <w:t>LÖöblichen</w:t>
      </w:r>
      <w:proofErr w:type="spellEnd"/>
      <w:r>
        <w:t xml:space="preserve"> </w:t>
      </w:r>
      <w:proofErr w:type="spellStart"/>
      <w:r>
        <w:t>Vniuersitet</w:t>
      </w:r>
      <w:proofErr w:type="spellEnd"/>
      <w:r>
        <w:t xml:space="preserve"> zu </w:t>
      </w:r>
      <w:proofErr w:type="spellStart"/>
      <w:r>
        <w:t>Jhena</w:t>
      </w:r>
      <w:proofErr w:type="spellEnd"/>
      <w:r>
        <w:t xml:space="preserve">/ durch den </w:t>
      </w:r>
      <w:proofErr w:type="spellStart"/>
      <w:r>
        <w:t>Gottsgelerten</w:t>
      </w:r>
      <w:proofErr w:type="spellEnd"/>
      <w:r>
        <w:t xml:space="preserve"> </w:t>
      </w:r>
      <w:proofErr w:type="spellStart"/>
      <w:r>
        <w:t>vnnd</w:t>
      </w:r>
      <w:proofErr w:type="spellEnd"/>
      <w:r>
        <w:t xml:space="preserve"> </w:t>
      </w:r>
      <w:proofErr w:type="spellStart"/>
      <w:r>
        <w:t>Ehrnwirdigen</w:t>
      </w:r>
      <w:proofErr w:type="spellEnd"/>
      <w:r>
        <w:t xml:space="preserve"> Herrn </w:t>
      </w:r>
      <w:proofErr w:type="spellStart"/>
      <w:r>
        <w:t>vnnd</w:t>
      </w:r>
      <w:proofErr w:type="spellEnd"/>
      <w:r>
        <w:t xml:space="preserve"> Vatter/ Doctor Erhart </w:t>
      </w:r>
      <w:proofErr w:type="spellStart"/>
      <w:r>
        <w:t>Schnepffen</w:t>
      </w:r>
      <w:proofErr w:type="spellEnd"/>
      <w:r>
        <w:t xml:space="preserve"> Zu </w:t>
      </w:r>
      <w:proofErr w:type="spellStart"/>
      <w:r>
        <w:t>disputiren</w:t>
      </w:r>
      <w:proofErr w:type="spellEnd"/>
      <w:r>
        <w:t xml:space="preserve"> </w:t>
      </w:r>
      <w:proofErr w:type="spellStart"/>
      <w:r>
        <w:t>fürgestelt</w:t>
      </w:r>
      <w:proofErr w:type="spellEnd"/>
      <w:r>
        <w:t xml:space="preserve">. </w:t>
      </w:r>
    </w:p>
    <w:p w14:paraId="40D1271D" w14:textId="77777777" w:rsidR="00477716" w:rsidRDefault="00477716" w:rsidP="00477716">
      <w:pPr>
        <w:pStyle w:val="StandardWeb"/>
      </w:pPr>
      <w:r>
        <w:t xml:space="preserve">Anno </w:t>
      </w:r>
      <w:proofErr w:type="spellStart"/>
      <w:r>
        <w:t>gratiae</w:t>
      </w:r>
      <w:proofErr w:type="spellEnd"/>
      <w:r>
        <w:t xml:space="preserve">. </w:t>
      </w:r>
      <w:proofErr w:type="spellStart"/>
      <w:r>
        <w:t>M.D,LV</w:t>
      </w:r>
      <w:proofErr w:type="spellEnd"/>
      <w:r>
        <w:t>.</w:t>
      </w:r>
      <w:r>
        <w:br/>
        <w:t xml:space="preserve">26. </w:t>
      </w:r>
      <w:proofErr w:type="spellStart"/>
      <w:r>
        <w:t>Julij</w:t>
      </w:r>
      <w:proofErr w:type="spellEnd"/>
      <w:r>
        <w:t xml:space="preserve">. </w:t>
      </w:r>
    </w:p>
    <w:p w14:paraId="32D661A5" w14:textId="77777777" w:rsidR="00477716" w:rsidRDefault="00477716" w:rsidP="00477716">
      <w:pPr>
        <w:pStyle w:val="StandardWeb"/>
      </w:pPr>
      <w:r>
        <w:t>1. Johannis 3.</w:t>
      </w:r>
      <w:r>
        <w:br/>
        <w:t xml:space="preserve">Diß ist Gottes </w:t>
      </w:r>
      <w:proofErr w:type="spellStart"/>
      <w:r>
        <w:t>gebott</w:t>
      </w:r>
      <w:proofErr w:type="spellEnd"/>
      <w:r>
        <w:t xml:space="preserve">/ das wir </w:t>
      </w:r>
      <w:proofErr w:type="spellStart"/>
      <w:r>
        <w:t>Gleuben</w:t>
      </w:r>
      <w:proofErr w:type="spellEnd"/>
      <w:r>
        <w:t xml:space="preserve"> an dem </w:t>
      </w:r>
      <w:proofErr w:type="spellStart"/>
      <w:r>
        <w:t>namen</w:t>
      </w:r>
      <w:proofErr w:type="spellEnd"/>
      <w:r>
        <w:t xml:space="preserve"> seins </w:t>
      </w:r>
      <w:proofErr w:type="spellStart"/>
      <w:r>
        <w:t>Sons</w:t>
      </w:r>
      <w:proofErr w:type="spellEnd"/>
      <w:r>
        <w:t xml:space="preserve"> Jesu Christi/ </w:t>
      </w:r>
      <w:proofErr w:type="spellStart"/>
      <w:r>
        <w:t>vnnd</w:t>
      </w:r>
      <w:proofErr w:type="spellEnd"/>
      <w:r>
        <w:t xml:space="preserve"> lieben </w:t>
      </w:r>
      <w:proofErr w:type="spellStart"/>
      <w:r>
        <w:t>vns</w:t>
      </w:r>
      <w:proofErr w:type="spellEnd"/>
      <w:r>
        <w:t xml:space="preserve"> </w:t>
      </w:r>
      <w:proofErr w:type="spellStart"/>
      <w:r>
        <w:t>vnter</w:t>
      </w:r>
      <w:proofErr w:type="spellEnd"/>
      <w:r>
        <w:t xml:space="preserve"> einander. </w:t>
      </w:r>
    </w:p>
    <w:p w14:paraId="656CD62C" w14:textId="77777777" w:rsidR="00477716" w:rsidRDefault="00477716" w:rsidP="00477716">
      <w:pPr>
        <w:pStyle w:val="StandardWeb"/>
      </w:pPr>
      <w:r>
        <w:t xml:space="preserve">2. </w:t>
      </w:r>
      <w:proofErr w:type="spellStart"/>
      <w:r>
        <w:t>Timothei</w:t>
      </w:r>
      <w:proofErr w:type="spellEnd"/>
      <w:r>
        <w:t xml:space="preserve"> 3.</w:t>
      </w:r>
      <w:r>
        <w:br/>
        <w:t xml:space="preserve">Halt an dem </w:t>
      </w:r>
      <w:proofErr w:type="spellStart"/>
      <w:r>
        <w:t>Fürbilde</w:t>
      </w:r>
      <w:proofErr w:type="spellEnd"/>
      <w:r>
        <w:t xml:space="preserve"> der </w:t>
      </w:r>
      <w:proofErr w:type="spellStart"/>
      <w:r>
        <w:t>Heylsamen</w:t>
      </w:r>
      <w:proofErr w:type="spellEnd"/>
      <w:r>
        <w:t xml:space="preserve"> </w:t>
      </w:r>
      <w:proofErr w:type="spellStart"/>
      <w:r>
        <w:t>wort</w:t>
      </w:r>
      <w:proofErr w:type="spellEnd"/>
      <w:r>
        <w:t xml:space="preserve"> die du von mir gehöret hast/ vom Glauben </w:t>
      </w:r>
      <w:proofErr w:type="spellStart"/>
      <w:r>
        <w:t>vnd</w:t>
      </w:r>
      <w:proofErr w:type="spellEnd"/>
      <w:r>
        <w:t xml:space="preserve"> der Liebe in Christo Jesu/ Diese gute </w:t>
      </w:r>
      <w:proofErr w:type="spellStart"/>
      <w:r>
        <w:t>Beylag</w:t>
      </w:r>
      <w:proofErr w:type="spellEnd"/>
      <w:r>
        <w:t xml:space="preserve"> </w:t>
      </w:r>
      <w:proofErr w:type="spellStart"/>
      <w:r>
        <w:t>bewar</w:t>
      </w:r>
      <w:proofErr w:type="spellEnd"/>
      <w:r>
        <w:t xml:space="preserve"> durch den </w:t>
      </w:r>
      <w:proofErr w:type="spellStart"/>
      <w:r>
        <w:t>Heyligen</w:t>
      </w:r>
      <w:proofErr w:type="spellEnd"/>
      <w:r>
        <w:t xml:space="preserve"> </w:t>
      </w:r>
      <w:proofErr w:type="spellStart"/>
      <w:r>
        <w:t>Geyst</w:t>
      </w:r>
      <w:proofErr w:type="spellEnd"/>
      <w:r>
        <w:t xml:space="preserve">/ der </w:t>
      </w:r>
      <w:proofErr w:type="spellStart"/>
      <w:r>
        <w:t>inn</w:t>
      </w:r>
      <w:proofErr w:type="spellEnd"/>
      <w:r>
        <w:t xml:space="preserve"> </w:t>
      </w:r>
      <w:proofErr w:type="spellStart"/>
      <w:r>
        <w:t>vnns</w:t>
      </w:r>
      <w:proofErr w:type="spellEnd"/>
      <w:r>
        <w:t xml:space="preserve"> </w:t>
      </w:r>
      <w:proofErr w:type="spellStart"/>
      <w:r>
        <w:t>wonet</w:t>
      </w:r>
      <w:proofErr w:type="spellEnd"/>
      <w:r>
        <w:t xml:space="preserve">. </w:t>
      </w:r>
    </w:p>
    <w:p w14:paraId="1B615105" w14:textId="77777777" w:rsidR="00477716" w:rsidRDefault="00477716" w:rsidP="00477716">
      <w:pPr>
        <w:pStyle w:val="StandardWeb"/>
      </w:pPr>
      <w:proofErr w:type="spellStart"/>
      <w:r>
        <w:t>Warhaffte</w:t>
      </w:r>
      <w:proofErr w:type="spellEnd"/>
      <w:r>
        <w:t xml:space="preserve"> </w:t>
      </w:r>
      <w:proofErr w:type="spellStart"/>
      <w:r>
        <w:t>vnd</w:t>
      </w:r>
      <w:proofErr w:type="spellEnd"/>
      <w:r>
        <w:t xml:space="preserve"> </w:t>
      </w:r>
      <w:proofErr w:type="spellStart"/>
      <w:r>
        <w:t>auß</w:t>
      </w:r>
      <w:proofErr w:type="spellEnd"/>
      <w:r>
        <w:t xml:space="preserve"> </w:t>
      </w:r>
      <w:proofErr w:type="spellStart"/>
      <w:r>
        <w:t>heyliger</w:t>
      </w:r>
      <w:proofErr w:type="spellEnd"/>
      <w:r>
        <w:t xml:space="preserve"> </w:t>
      </w:r>
      <w:proofErr w:type="spellStart"/>
      <w:r>
        <w:t>Schrifft</w:t>
      </w:r>
      <w:proofErr w:type="spellEnd"/>
      <w:r>
        <w:t xml:space="preserve"> </w:t>
      </w:r>
      <w:proofErr w:type="spellStart"/>
      <w:r>
        <w:t>wolbegründte</w:t>
      </w:r>
      <w:proofErr w:type="spellEnd"/>
      <w:r>
        <w:t xml:space="preserve"> Sprüche/ darin der </w:t>
      </w:r>
      <w:proofErr w:type="spellStart"/>
      <w:r>
        <w:t>gantz</w:t>
      </w:r>
      <w:proofErr w:type="spellEnd"/>
      <w:r>
        <w:t xml:space="preserve"> Inhalt vom Christlichen glauben </w:t>
      </w:r>
      <w:proofErr w:type="spellStart"/>
      <w:r>
        <w:t>vnd</w:t>
      </w:r>
      <w:proofErr w:type="spellEnd"/>
      <w:r>
        <w:t xml:space="preserve"> guten </w:t>
      </w:r>
      <w:proofErr w:type="spellStart"/>
      <w:r>
        <w:t>wercken</w:t>
      </w:r>
      <w:proofErr w:type="spellEnd"/>
      <w:r>
        <w:t xml:space="preserve">/ fein </w:t>
      </w:r>
      <w:proofErr w:type="spellStart"/>
      <w:r>
        <w:t>kurtz</w:t>
      </w:r>
      <w:proofErr w:type="spellEnd"/>
      <w:r>
        <w:t xml:space="preserve"> </w:t>
      </w:r>
      <w:proofErr w:type="spellStart"/>
      <w:r>
        <w:t>vnd</w:t>
      </w:r>
      <w:proofErr w:type="spellEnd"/>
      <w:r>
        <w:t xml:space="preserve"> </w:t>
      </w:r>
      <w:proofErr w:type="spellStart"/>
      <w:r>
        <w:t>verstendlich</w:t>
      </w:r>
      <w:proofErr w:type="spellEnd"/>
      <w:r>
        <w:t xml:space="preserve"> </w:t>
      </w:r>
      <w:proofErr w:type="spellStart"/>
      <w:r>
        <w:t>begrieffen</w:t>
      </w:r>
      <w:proofErr w:type="spellEnd"/>
      <w:r>
        <w:t xml:space="preserve">/ zu </w:t>
      </w:r>
      <w:proofErr w:type="spellStart"/>
      <w:r>
        <w:t>Jhena</w:t>
      </w:r>
      <w:proofErr w:type="spellEnd"/>
      <w:r>
        <w:t xml:space="preserve"> durch Doctor Erhart </w:t>
      </w:r>
      <w:proofErr w:type="spellStart"/>
      <w:r>
        <w:t>Schnepffen</w:t>
      </w:r>
      <w:proofErr w:type="spellEnd"/>
      <w:r>
        <w:t xml:space="preserve"> zu </w:t>
      </w:r>
      <w:proofErr w:type="spellStart"/>
      <w:r>
        <w:t>disputiren</w:t>
      </w:r>
      <w:proofErr w:type="spellEnd"/>
      <w:r>
        <w:t xml:space="preserve">/ </w:t>
      </w:r>
      <w:proofErr w:type="spellStart"/>
      <w:r>
        <w:t>vnd</w:t>
      </w:r>
      <w:proofErr w:type="spellEnd"/>
      <w:r>
        <w:t xml:space="preserve"> </w:t>
      </w:r>
      <w:proofErr w:type="spellStart"/>
      <w:r>
        <w:t>zuerkleren</w:t>
      </w:r>
      <w:proofErr w:type="spellEnd"/>
      <w:r>
        <w:t xml:space="preserve"> </w:t>
      </w:r>
      <w:proofErr w:type="spellStart"/>
      <w:r>
        <w:t>fürgestelt</w:t>
      </w:r>
      <w:proofErr w:type="spellEnd"/>
      <w:r>
        <w:t xml:space="preserve">. </w:t>
      </w:r>
    </w:p>
    <w:p w14:paraId="7F6DEA07" w14:textId="77777777" w:rsidR="00477716" w:rsidRDefault="00477716" w:rsidP="00477716">
      <w:pPr>
        <w:pStyle w:val="StandardWeb"/>
      </w:pPr>
      <w:r>
        <w:rPr>
          <w:rStyle w:val="Fett"/>
          <w:rFonts w:eastAsiaTheme="majorEastAsia"/>
        </w:rPr>
        <w:t>I</w:t>
      </w:r>
      <w:r>
        <w:t xml:space="preserve"> </w:t>
      </w:r>
    </w:p>
    <w:p w14:paraId="36B81E1B" w14:textId="77777777" w:rsidR="00477716" w:rsidRDefault="00477716" w:rsidP="00477716">
      <w:pPr>
        <w:pStyle w:val="StandardWeb"/>
      </w:pPr>
      <w:proofErr w:type="spellStart"/>
      <w:r>
        <w:t>WArhafftiger</w:t>
      </w:r>
      <w:proofErr w:type="spellEnd"/>
      <w:r>
        <w:t xml:space="preserve"> </w:t>
      </w:r>
      <w:proofErr w:type="spellStart"/>
      <w:r>
        <w:t>vnd</w:t>
      </w:r>
      <w:proofErr w:type="spellEnd"/>
      <w:r>
        <w:t xml:space="preserve"> </w:t>
      </w:r>
      <w:proofErr w:type="spellStart"/>
      <w:r>
        <w:t>grundtlicher</w:t>
      </w:r>
      <w:proofErr w:type="spellEnd"/>
      <w:r>
        <w:t xml:space="preserve"> </w:t>
      </w:r>
      <w:proofErr w:type="spellStart"/>
      <w:r>
        <w:t>verstandt</w:t>
      </w:r>
      <w:proofErr w:type="spellEnd"/>
      <w:r>
        <w:t xml:space="preserve">/ der </w:t>
      </w:r>
      <w:proofErr w:type="spellStart"/>
      <w:r>
        <w:t>Justification</w:t>
      </w:r>
      <w:proofErr w:type="spellEnd"/>
      <w:r>
        <w:t xml:space="preserve">/ oder Rechtfertigung/ welche ein </w:t>
      </w:r>
      <w:proofErr w:type="spellStart"/>
      <w:r>
        <w:t>grundvest</w:t>
      </w:r>
      <w:proofErr w:type="spellEnd"/>
      <w:r>
        <w:t xml:space="preserve"> der Christenheit </w:t>
      </w:r>
      <w:proofErr w:type="spellStart"/>
      <w:r>
        <w:t>vnd</w:t>
      </w:r>
      <w:proofErr w:type="spellEnd"/>
      <w:r>
        <w:t xml:space="preserve"> der aller höhest </w:t>
      </w:r>
      <w:proofErr w:type="spellStart"/>
      <w:r>
        <w:t>trost</w:t>
      </w:r>
      <w:proofErr w:type="spellEnd"/>
      <w:r>
        <w:t xml:space="preserve"> aller </w:t>
      </w:r>
      <w:proofErr w:type="spellStart"/>
      <w:r>
        <w:t>Gotseligen</w:t>
      </w:r>
      <w:proofErr w:type="spellEnd"/>
      <w:r>
        <w:t xml:space="preserve"> ist: </w:t>
      </w:r>
      <w:proofErr w:type="spellStart"/>
      <w:r>
        <w:t>vnter</w:t>
      </w:r>
      <w:proofErr w:type="spellEnd"/>
      <w:r>
        <w:t xml:space="preserve"> allen </w:t>
      </w:r>
      <w:proofErr w:type="spellStart"/>
      <w:r>
        <w:t>hauptpuncten</w:t>
      </w:r>
      <w:proofErr w:type="spellEnd"/>
      <w:r>
        <w:t xml:space="preserve"> Christlicher </w:t>
      </w:r>
      <w:proofErr w:type="spellStart"/>
      <w:r>
        <w:t>lere</w:t>
      </w:r>
      <w:proofErr w:type="spellEnd"/>
      <w:r>
        <w:t xml:space="preserve"> der </w:t>
      </w:r>
      <w:proofErr w:type="spellStart"/>
      <w:r>
        <w:t>fürnemest</w:t>
      </w:r>
      <w:proofErr w:type="spellEnd"/>
      <w:r>
        <w:t xml:space="preserve">/ den man am meisten </w:t>
      </w:r>
      <w:proofErr w:type="spellStart"/>
      <w:r>
        <w:t>gruntlich</w:t>
      </w:r>
      <w:proofErr w:type="spellEnd"/>
      <w:r>
        <w:t xml:space="preserve"> wissen </w:t>
      </w:r>
      <w:proofErr w:type="spellStart"/>
      <w:r>
        <w:t>vnd</w:t>
      </w:r>
      <w:proofErr w:type="spellEnd"/>
      <w:r>
        <w:t xml:space="preserve"> </w:t>
      </w:r>
      <w:proofErr w:type="spellStart"/>
      <w:r>
        <w:t>gantz</w:t>
      </w:r>
      <w:proofErr w:type="spellEnd"/>
      <w:r>
        <w:t xml:space="preserve"> rechtschaffen verstehn muß. </w:t>
      </w:r>
    </w:p>
    <w:p w14:paraId="5067CC8C" w14:textId="77777777" w:rsidR="00477716" w:rsidRDefault="00477716" w:rsidP="00477716">
      <w:pPr>
        <w:pStyle w:val="StandardWeb"/>
      </w:pPr>
      <w:r>
        <w:rPr>
          <w:rStyle w:val="Fett"/>
          <w:rFonts w:eastAsiaTheme="majorEastAsia"/>
        </w:rPr>
        <w:t>II</w:t>
      </w:r>
      <w:r>
        <w:t xml:space="preserve"> </w:t>
      </w:r>
    </w:p>
    <w:p w14:paraId="391EEF6D" w14:textId="77777777" w:rsidR="00477716" w:rsidRDefault="00477716" w:rsidP="00477716">
      <w:pPr>
        <w:pStyle w:val="StandardWeb"/>
      </w:pPr>
      <w:r>
        <w:t xml:space="preserve">Dann wo dessen </w:t>
      </w:r>
      <w:proofErr w:type="spellStart"/>
      <w:r>
        <w:t>verstandt</w:t>
      </w:r>
      <w:proofErr w:type="spellEnd"/>
      <w:r>
        <w:t xml:space="preserve"> nicht klar </w:t>
      </w:r>
      <w:proofErr w:type="spellStart"/>
      <w:r>
        <w:t>vnd</w:t>
      </w:r>
      <w:proofErr w:type="spellEnd"/>
      <w:r>
        <w:t xml:space="preserve"> richtig ist/ </w:t>
      </w:r>
      <w:proofErr w:type="spellStart"/>
      <w:r>
        <w:t>kan</w:t>
      </w:r>
      <w:proofErr w:type="spellEnd"/>
      <w:r>
        <w:t xml:space="preserve"> man des Herrn Christi </w:t>
      </w:r>
      <w:proofErr w:type="spellStart"/>
      <w:r>
        <w:t>gnadenwerck</w:t>
      </w:r>
      <w:proofErr w:type="spellEnd"/>
      <w:r>
        <w:t xml:space="preserve"> </w:t>
      </w:r>
      <w:proofErr w:type="spellStart"/>
      <w:r>
        <w:t>vnd</w:t>
      </w:r>
      <w:proofErr w:type="spellEnd"/>
      <w:r>
        <w:t xml:space="preserve"> </w:t>
      </w:r>
      <w:proofErr w:type="spellStart"/>
      <w:r>
        <w:t>gröste</w:t>
      </w:r>
      <w:proofErr w:type="spellEnd"/>
      <w:r>
        <w:t xml:space="preserve"> </w:t>
      </w:r>
      <w:proofErr w:type="spellStart"/>
      <w:r>
        <w:t>wolthat</w:t>
      </w:r>
      <w:proofErr w:type="spellEnd"/>
      <w:r>
        <w:t xml:space="preserve"> </w:t>
      </w:r>
      <w:proofErr w:type="spellStart"/>
      <w:r>
        <w:t>nit</w:t>
      </w:r>
      <w:proofErr w:type="spellEnd"/>
      <w:r>
        <w:t xml:space="preserve"> erkennen/ </w:t>
      </w:r>
      <w:proofErr w:type="spellStart"/>
      <w:r>
        <w:t>vnd</w:t>
      </w:r>
      <w:proofErr w:type="spellEnd"/>
      <w:r>
        <w:t xml:space="preserve"> kein </w:t>
      </w:r>
      <w:proofErr w:type="spellStart"/>
      <w:r>
        <w:t>vnterscheid</w:t>
      </w:r>
      <w:proofErr w:type="spellEnd"/>
      <w:r>
        <w:t xml:space="preserve"> spüren noch </w:t>
      </w:r>
      <w:proofErr w:type="spellStart"/>
      <w:r>
        <w:t>vermercken</w:t>
      </w:r>
      <w:proofErr w:type="spellEnd"/>
      <w:r>
        <w:t xml:space="preserve"> zwischen dem </w:t>
      </w:r>
      <w:proofErr w:type="spellStart"/>
      <w:r>
        <w:t>gesatz</w:t>
      </w:r>
      <w:proofErr w:type="spellEnd"/>
      <w:r>
        <w:t xml:space="preserve"> </w:t>
      </w:r>
      <w:proofErr w:type="spellStart"/>
      <w:r>
        <w:t>vnd</w:t>
      </w:r>
      <w:proofErr w:type="spellEnd"/>
      <w:r>
        <w:t xml:space="preserve"> </w:t>
      </w:r>
      <w:proofErr w:type="spellStart"/>
      <w:r>
        <w:t>Euangelio</w:t>
      </w:r>
      <w:proofErr w:type="spellEnd"/>
      <w:r>
        <w:t xml:space="preserve">/ Auch </w:t>
      </w:r>
      <w:proofErr w:type="spellStart"/>
      <w:r>
        <w:t>kan</w:t>
      </w:r>
      <w:proofErr w:type="spellEnd"/>
      <w:r>
        <w:t xml:space="preserve"> man nit inne werden/ oder ersehen wie weit Christliche lehr von heidnischer </w:t>
      </w:r>
      <w:proofErr w:type="spellStart"/>
      <w:r>
        <w:t>blindheit</w:t>
      </w:r>
      <w:proofErr w:type="spellEnd"/>
      <w:r>
        <w:t xml:space="preserve"> abgesondert sey. </w:t>
      </w:r>
    </w:p>
    <w:p w14:paraId="72D3F6E5" w14:textId="77777777" w:rsidR="00477716" w:rsidRDefault="00477716" w:rsidP="00477716">
      <w:pPr>
        <w:pStyle w:val="StandardWeb"/>
      </w:pPr>
      <w:r>
        <w:rPr>
          <w:rStyle w:val="Fett"/>
          <w:rFonts w:eastAsiaTheme="majorEastAsia"/>
        </w:rPr>
        <w:t>III.</w:t>
      </w:r>
      <w:r>
        <w:t xml:space="preserve"> </w:t>
      </w:r>
    </w:p>
    <w:p w14:paraId="48B3A846" w14:textId="77777777" w:rsidR="00477716" w:rsidRDefault="00477716" w:rsidP="00477716">
      <w:pPr>
        <w:pStyle w:val="StandardWeb"/>
      </w:pPr>
      <w:proofErr w:type="spellStart"/>
      <w:r>
        <w:t>Vnd</w:t>
      </w:r>
      <w:proofErr w:type="spellEnd"/>
      <w:r>
        <w:t xml:space="preserve"> ob gleich alle </w:t>
      </w:r>
      <w:proofErr w:type="spellStart"/>
      <w:r>
        <w:t>heuchler</w:t>
      </w:r>
      <w:proofErr w:type="spellEnd"/>
      <w:r>
        <w:t xml:space="preserve"> oder </w:t>
      </w:r>
      <w:proofErr w:type="spellStart"/>
      <w:r>
        <w:t>werckheyligen</w:t>
      </w:r>
      <w:proofErr w:type="spellEnd"/>
      <w:r>
        <w:t xml:space="preserve">/ wie Cain der erst </w:t>
      </w:r>
      <w:proofErr w:type="spellStart"/>
      <w:r>
        <w:t>Monch</w:t>
      </w:r>
      <w:proofErr w:type="spellEnd"/>
      <w:r>
        <w:t xml:space="preserve"> </w:t>
      </w:r>
      <w:proofErr w:type="spellStart"/>
      <w:r>
        <w:t>vnnd</w:t>
      </w:r>
      <w:proofErr w:type="spellEnd"/>
      <w:r>
        <w:t xml:space="preserve"> </w:t>
      </w:r>
      <w:proofErr w:type="spellStart"/>
      <w:r>
        <w:t>Gleyßner</w:t>
      </w:r>
      <w:proofErr w:type="spellEnd"/>
      <w:r>
        <w:t xml:space="preserve">/ solcher der Christen besondern </w:t>
      </w:r>
      <w:proofErr w:type="spellStart"/>
      <w:r>
        <w:t>Weyßheit</w:t>
      </w:r>
      <w:proofErr w:type="spellEnd"/>
      <w:r>
        <w:t xml:space="preserve"> von der </w:t>
      </w:r>
      <w:proofErr w:type="spellStart"/>
      <w:r>
        <w:t>Rechtfertigungg</w:t>
      </w:r>
      <w:proofErr w:type="spellEnd"/>
      <w:r>
        <w:t xml:space="preserve"> der </w:t>
      </w:r>
      <w:proofErr w:type="spellStart"/>
      <w:r>
        <w:t>menschen</w:t>
      </w:r>
      <w:proofErr w:type="spellEnd"/>
      <w:r>
        <w:t xml:space="preserve">/ bitter feind sind/ </w:t>
      </w:r>
      <w:proofErr w:type="spellStart"/>
      <w:r>
        <w:t>vnd</w:t>
      </w:r>
      <w:proofErr w:type="spellEnd"/>
      <w:r>
        <w:t xml:space="preserve"> sie als ein </w:t>
      </w:r>
      <w:proofErr w:type="spellStart"/>
      <w:r>
        <w:t>zerstörung</w:t>
      </w:r>
      <w:proofErr w:type="spellEnd"/>
      <w:r>
        <w:t xml:space="preserve"> guter </w:t>
      </w:r>
      <w:proofErr w:type="spellStart"/>
      <w:r>
        <w:t>werck</w:t>
      </w:r>
      <w:proofErr w:type="spellEnd"/>
      <w:r>
        <w:t xml:space="preserve"> </w:t>
      </w:r>
      <w:proofErr w:type="spellStart"/>
      <w:r>
        <w:t>vnd</w:t>
      </w:r>
      <w:proofErr w:type="spellEnd"/>
      <w:r>
        <w:t xml:space="preserve"> </w:t>
      </w:r>
      <w:proofErr w:type="spellStart"/>
      <w:r>
        <w:t>verhengnus</w:t>
      </w:r>
      <w:proofErr w:type="spellEnd"/>
      <w:r>
        <w:t xml:space="preserve"> aller </w:t>
      </w:r>
      <w:proofErr w:type="spellStart"/>
      <w:r>
        <w:t>büberey</w:t>
      </w:r>
      <w:proofErr w:type="spellEnd"/>
      <w:r>
        <w:t xml:space="preserve"> gar verfluchen/ So ists doch </w:t>
      </w:r>
      <w:proofErr w:type="spellStart"/>
      <w:r>
        <w:t>vast</w:t>
      </w:r>
      <w:proofErr w:type="spellEnd"/>
      <w:r>
        <w:t xml:space="preserve"> nutz </w:t>
      </w:r>
      <w:proofErr w:type="spellStart"/>
      <w:r>
        <w:t>vnd</w:t>
      </w:r>
      <w:proofErr w:type="spellEnd"/>
      <w:r>
        <w:t xml:space="preserve"> sehr notwendig/ das man </w:t>
      </w:r>
      <w:proofErr w:type="spellStart"/>
      <w:r>
        <w:t>ermelte</w:t>
      </w:r>
      <w:proofErr w:type="spellEnd"/>
      <w:r>
        <w:t xml:space="preserve"> </w:t>
      </w:r>
      <w:proofErr w:type="spellStart"/>
      <w:r>
        <w:t>weyßheit</w:t>
      </w:r>
      <w:proofErr w:type="spellEnd"/>
      <w:r>
        <w:t xml:space="preserve"> in der Kirchen rein behalt </w:t>
      </w:r>
      <w:proofErr w:type="spellStart"/>
      <w:r>
        <w:t>vnnd</w:t>
      </w:r>
      <w:proofErr w:type="spellEnd"/>
      <w:r>
        <w:t xml:space="preserve"> handhabe/ auch dero widerwertige </w:t>
      </w:r>
      <w:proofErr w:type="spellStart"/>
      <w:r>
        <w:t>leren</w:t>
      </w:r>
      <w:proofErr w:type="spellEnd"/>
      <w:r>
        <w:t xml:space="preserve"> mit ernst </w:t>
      </w:r>
      <w:proofErr w:type="spellStart"/>
      <w:r>
        <w:t>anfecht</w:t>
      </w:r>
      <w:proofErr w:type="spellEnd"/>
      <w:r>
        <w:t xml:space="preserve"> </w:t>
      </w:r>
      <w:proofErr w:type="spellStart"/>
      <w:r>
        <w:t>vnd</w:t>
      </w:r>
      <w:proofErr w:type="spellEnd"/>
      <w:r>
        <w:t xml:space="preserve"> </w:t>
      </w:r>
      <w:proofErr w:type="spellStart"/>
      <w:r>
        <w:t>statlich</w:t>
      </w:r>
      <w:proofErr w:type="spellEnd"/>
      <w:r>
        <w:t xml:space="preserve"> widerlege/ </w:t>
      </w:r>
      <w:proofErr w:type="spellStart"/>
      <w:r>
        <w:t>Solt</w:t>
      </w:r>
      <w:proofErr w:type="spellEnd"/>
      <w:r>
        <w:t xml:space="preserve"> auch die </w:t>
      </w:r>
      <w:proofErr w:type="spellStart"/>
      <w:r>
        <w:t>welt</w:t>
      </w:r>
      <w:proofErr w:type="spellEnd"/>
      <w:r>
        <w:t xml:space="preserve"> drüber krachen </w:t>
      </w:r>
      <w:proofErr w:type="spellStart"/>
      <w:r>
        <w:t>vnd</w:t>
      </w:r>
      <w:proofErr w:type="spellEnd"/>
      <w:r>
        <w:t xml:space="preserve"> gar zu </w:t>
      </w:r>
      <w:proofErr w:type="spellStart"/>
      <w:r>
        <w:t>boden</w:t>
      </w:r>
      <w:proofErr w:type="spellEnd"/>
      <w:r>
        <w:t xml:space="preserve"> gehn oder </w:t>
      </w:r>
      <w:proofErr w:type="spellStart"/>
      <w:r>
        <w:t>versincken</w:t>
      </w:r>
      <w:proofErr w:type="spellEnd"/>
      <w:r>
        <w:t xml:space="preserve">. </w:t>
      </w:r>
    </w:p>
    <w:p w14:paraId="2F4B73A7" w14:textId="77777777" w:rsidR="00477716" w:rsidRDefault="00477716" w:rsidP="00477716">
      <w:pPr>
        <w:pStyle w:val="StandardWeb"/>
      </w:pPr>
      <w:proofErr w:type="spellStart"/>
      <w:r>
        <w:rPr>
          <w:rStyle w:val="Fett"/>
          <w:rFonts w:eastAsiaTheme="majorEastAsia"/>
        </w:rPr>
        <w:t>IIII</w:t>
      </w:r>
      <w:proofErr w:type="spellEnd"/>
      <w:r>
        <w:rPr>
          <w:rStyle w:val="Fett"/>
          <w:rFonts w:eastAsiaTheme="majorEastAsia"/>
        </w:rPr>
        <w:t>.</w:t>
      </w:r>
      <w:r>
        <w:t xml:space="preserve"> </w:t>
      </w:r>
    </w:p>
    <w:p w14:paraId="7CA0888F" w14:textId="77777777" w:rsidR="00477716" w:rsidRDefault="00477716" w:rsidP="00477716">
      <w:pPr>
        <w:pStyle w:val="StandardWeb"/>
      </w:pPr>
      <w:r>
        <w:t xml:space="preserve">Wo man nun die </w:t>
      </w:r>
      <w:proofErr w:type="spellStart"/>
      <w:r>
        <w:t>eygenschaft</w:t>
      </w:r>
      <w:proofErr w:type="spellEnd"/>
      <w:r>
        <w:t xml:space="preserve"> der </w:t>
      </w:r>
      <w:proofErr w:type="spellStart"/>
      <w:r>
        <w:t>wörter</w:t>
      </w:r>
      <w:proofErr w:type="spellEnd"/>
      <w:r>
        <w:t xml:space="preserve">/ damit all ding deutlich </w:t>
      </w:r>
      <w:proofErr w:type="spellStart"/>
      <w:r>
        <w:t>erklert</w:t>
      </w:r>
      <w:proofErr w:type="spellEnd"/>
      <w:r>
        <w:t xml:space="preserve"> müssen werden/ </w:t>
      </w:r>
      <w:proofErr w:type="spellStart"/>
      <w:r>
        <w:t>faren</w:t>
      </w:r>
      <w:proofErr w:type="spellEnd"/>
      <w:r>
        <w:t xml:space="preserve"> lest/ so </w:t>
      </w:r>
      <w:proofErr w:type="spellStart"/>
      <w:r>
        <w:t>kan</w:t>
      </w:r>
      <w:proofErr w:type="spellEnd"/>
      <w:r>
        <w:t xml:space="preserve"> man nicht </w:t>
      </w:r>
      <w:proofErr w:type="spellStart"/>
      <w:r>
        <w:t>gruntlich</w:t>
      </w:r>
      <w:proofErr w:type="spellEnd"/>
      <w:r>
        <w:t xml:space="preserve"> </w:t>
      </w:r>
      <w:proofErr w:type="spellStart"/>
      <w:r>
        <w:t>vnnd</w:t>
      </w:r>
      <w:proofErr w:type="spellEnd"/>
      <w:r>
        <w:t xml:space="preserve"> rechtschaffen von </w:t>
      </w:r>
      <w:proofErr w:type="spellStart"/>
      <w:r>
        <w:t>sachen</w:t>
      </w:r>
      <w:proofErr w:type="spellEnd"/>
      <w:r>
        <w:t xml:space="preserve"> reden/ </w:t>
      </w:r>
      <w:proofErr w:type="spellStart"/>
      <w:r>
        <w:t>Hierumb</w:t>
      </w:r>
      <w:proofErr w:type="spellEnd"/>
      <w:r>
        <w:t xml:space="preserve"> hoch </w:t>
      </w:r>
      <w:proofErr w:type="spellStart"/>
      <w:r>
        <w:t>vonn</w:t>
      </w:r>
      <w:proofErr w:type="spellEnd"/>
      <w:r>
        <w:t xml:space="preserve"> </w:t>
      </w:r>
      <w:proofErr w:type="spellStart"/>
      <w:r>
        <w:t>nöthen</w:t>
      </w:r>
      <w:proofErr w:type="spellEnd"/>
      <w:r>
        <w:t xml:space="preserve"> ist das man Junge Lehre </w:t>
      </w:r>
      <w:proofErr w:type="spellStart"/>
      <w:r>
        <w:t>erindere</w:t>
      </w:r>
      <w:proofErr w:type="spellEnd"/>
      <w:r>
        <w:t xml:space="preserve"> der Prophetischen und Apostolischen </w:t>
      </w:r>
      <w:proofErr w:type="spellStart"/>
      <w:r>
        <w:t>art</w:t>
      </w:r>
      <w:proofErr w:type="spellEnd"/>
      <w:r>
        <w:t xml:space="preserve"> zu reden </w:t>
      </w:r>
      <w:proofErr w:type="spellStart"/>
      <w:r>
        <w:t>vnd</w:t>
      </w:r>
      <w:proofErr w:type="spellEnd"/>
      <w:r>
        <w:t xml:space="preserve"> </w:t>
      </w:r>
      <w:proofErr w:type="spellStart"/>
      <w:r>
        <w:t>jhnen</w:t>
      </w:r>
      <w:proofErr w:type="spellEnd"/>
      <w:r>
        <w:t xml:space="preserve"> </w:t>
      </w:r>
      <w:proofErr w:type="spellStart"/>
      <w:r>
        <w:t>warhafftige</w:t>
      </w:r>
      <w:proofErr w:type="spellEnd"/>
      <w:r>
        <w:t xml:space="preserve"> </w:t>
      </w:r>
      <w:proofErr w:type="spellStart"/>
      <w:r>
        <w:t>vnnd</w:t>
      </w:r>
      <w:proofErr w:type="spellEnd"/>
      <w:r>
        <w:t xml:space="preserve"> </w:t>
      </w:r>
      <w:proofErr w:type="spellStart"/>
      <w:r>
        <w:t>gründtliche</w:t>
      </w:r>
      <w:proofErr w:type="spellEnd"/>
      <w:r>
        <w:t xml:space="preserve"> </w:t>
      </w:r>
      <w:proofErr w:type="spellStart"/>
      <w:r>
        <w:t>bedeutung</w:t>
      </w:r>
      <w:proofErr w:type="spellEnd"/>
      <w:r>
        <w:t xml:space="preserve"> anzeige/ </w:t>
      </w:r>
      <w:proofErr w:type="spellStart"/>
      <w:r>
        <w:t>wz</w:t>
      </w:r>
      <w:proofErr w:type="spellEnd"/>
      <w:r>
        <w:t xml:space="preserve"> eigentlich die </w:t>
      </w:r>
      <w:proofErr w:type="spellStart"/>
      <w:r>
        <w:t>wörter</w:t>
      </w:r>
      <w:proofErr w:type="spellEnd"/>
      <w:r>
        <w:t xml:space="preserve"> Gerechtigkeit/ Glaube </w:t>
      </w:r>
      <w:proofErr w:type="spellStart"/>
      <w:r>
        <w:t>vnd</w:t>
      </w:r>
      <w:proofErr w:type="spellEnd"/>
      <w:r>
        <w:t xml:space="preserve"> </w:t>
      </w:r>
      <w:proofErr w:type="spellStart"/>
      <w:r>
        <w:t>Genade</w:t>
      </w:r>
      <w:proofErr w:type="spellEnd"/>
      <w:r>
        <w:t xml:space="preserve"> in der </w:t>
      </w:r>
      <w:proofErr w:type="spellStart"/>
      <w:r>
        <w:t>heyligen</w:t>
      </w:r>
      <w:proofErr w:type="spellEnd"/>
      <w:r>
        <w:t xml:space="preserve"> </w:t>
      </w:r>
      <w:proofErr w:type="spellStart"/>
      <w:r>
        <w:t>schriefft</w:t>
      </w:r>
      <w:proofErr w:type="spellEnd"/>
      <w:r>
        <w:t xml:space="preserve"> </w:t>
      </w:r>
      <w:proofErr w:type="spellStart"/>
      <w:r>
        <w:t>heyssen</w:t>
      </w:r>
      <w:proofErr w:type="spellEnd"/>
      <w:r>
        <w:t xml:space="preserve"> </w:t>
      </w:r>
      <w:proofErr w:type="spellStart"/>
      <w:r>
        <w:t>vnd</w:t>
      </w:r>
      <w:proofErr w:type="spellEnd"/>
      <w:r>
        <w:t xml:space="preserve"> bedeuten. </w:t>
      </w:r>
    </w:p>
    <w:p w14:paraId="35A3CD50" w14:textId="77777777" w:rsidR="00477716" w:rsidRDefault="00477716" w:rsidP="00477716">
      <w:pPr>
        <w:pStyle w:val="StandardWeb"/>
      </w:pPr>
      <w:r>
        <w:rPr>
          <w:rStyle w:val="Fett"/>
          <w:rFonts w:eastAsiaTheme="majorEastAsia"/>
        </w:rPr>
        <w:t>V.</w:t>
      </w:r>
      <w:r>
        <w:t xml:space="preserve"> </w:t>
      </w:r>
    </w:p>
    <w:p w14:paraId="6808372C" w14:textId="77777777" w:rsidR="00477716" w:rsidRDefault="00477716" w:rsidP="00477716">
      <w:pPr>
        <w:pStyle w:val="StandardWeb"/>
      </w:pPr>
      <w:r>
        <w:t xml:space="preserve">Das </w:t>
      </w:r>
      <w:proofErr w:type="spellStart"/>
      <w:r>
        <w:t>wort</w:t>
      </w:r>
      <w:proofErr w:type="spellEnd"/>
      <w:r>
        <w:t xml:space="preserve"> </w:t>
      </w:r>
      <w:proofErr w:type="spellStart"/>
      <w:r>
        <w:t>Gerechtigkeyt</w:t>
      </w:r>
      <w:proofErr w:type="spellEnd"/>
      <w:r>
        <w:t xml:space="preserve"> braucht man </w:t>
      </w:r>
      <w:proofErr w:type="spellStart"/>
      <w:r>
        <w:t>uf</w:t>
      </w:r>
      <w:proofErr w:type="spellEnd"/>
      <w:r>
        <w:t xml:space="preserve"> </w:t>
      </w:r>
      <w:proofErr w:type="spellStart"/>
      <w:r>
        <w:t>dreyerley</w:t>
      </w:r>
      <w:proofErr w:type="spellEnd"/>
      <w:r>
        <w:t xml:space="preserve"> </w:t>
      </w:r>
      <w:proofErr w:type="spellStart"/>
      <w:r>
        <w:t>weyse</w:t>
      </w:r>
      <w:proofErr w:type="spellEnd"/>
      <w:r>
        <w:t xml:space="preserve">/ zum ersten </w:t>
      </w:r>
      <w:proofErr w:type="spellStart"/>
      <w:r>
        <w:t>heyst</w:t>
      </w:r>
      <w:proofErr w:type="spellEnd"/>
      <w:r>
        <w:t xml:space="preserve"> es die </w:t>
      </w:r>
      <w:proofErr w:type="spellStart"/>
      <w:r>
        <w:t>algemeine</w:t>
      </w:r>
      <w:proofErr w:type="spellEnd"/>
      <w:r>
        <w:t xml:space="preserve"> </w:t>
      </w:r>
      <w:proofErr w:type="spellStart"/>
      <w:r>
        <w:t>fromigkeit</w:t>
      </w:r>
      <w:proofErr w:type="spellEnd"/>
      <w:r>
        <w:t xml:space="preserve">/ das ist/ der </w:t>
      </w:r>
      <w:proofErr w:type="spellStart"/>
      <w:r>
        <w:t>gehorsamm</w:t>
      </w:r>
      <w:proofErr w:type="spellEnd"/>
      <w:r>
        <w:t xml:space="preserve"> gegen </w:t>
      </w:r>
      <w:proofErr w:type="spellStart"/>
      <w:r>
        <w:t>dz</w:t>
      </w:r>
      <w:proofErr w:type="spellEnd"/>
      <w:r>
        <w:t xml:space="preserve"> </w:t>
      </w:r>
      <w:proofErr w:type="spellStart"/>
      <w:r>
        <w:t>gantze</w:t>
      </w:r>
      <w:proofErr w:type="spellEnd"/>
      <w:r>
        <w:t xml:space="preserve"> </w:t>
      </w:r>
      <w:proofErr w:type="spellStart"/>
      <w:r>
        <w:t>gesetz</w:t>
      </w:r>
      <w:proofErr w:type="spellEnd"/>
      <w:r>
        <w:t xml:space="preserve">/ Als </w:t>
      </w:r>
      <w:proofErr w:type="spellStart"/>
      <w:r>
        <w:t>zun</w:t>
      </w:r>
      <w:proofErr w:type="spellEnd"/>
      <w:r>
        <w:t xml:space="preserve"> Röm. am ii. spricht Paulus/ Nicht die das </w:t>
      </w:r>
      <w:proofErr w:type="spellStart"/>
      <w:r>
        <w:t>gesetz</w:t>
      </w:r>
      <w:proofErr w:type="spellEnd"/>
      <w:r>
        <w:t xml:space="preserve"> hören/ sondern die es thun/ das ist/ die dem </w:t>
      </w:r>
      <w:proofErr w:type="spellStart"/>
      <w:r>
        <w:t>gesetz</w:t>
      </w:r>
      <w:proofErr w:type="spellEnd"/>
      <w:r>
        <w:t xml:space="preserve"> gehorsam </w:t>
      </w:r>
      <w:proofErr w:type="spellStart"/>
      <w:r>
        <w:t>leysten</w:t>
      </w:r>
      <w:proofErr w:type="spellEnd"/>
      <w:r>
        <w:t xml:space="preserve">/ sind gerecht. Zum andern </w:t>
      </w:r>
      <w:proofErr w:type="spellStart"/>
      <w:r>
        <w:t>nimpt</w:t>
      </w:r>
      <w:proofErr w:type="spellEnd"/>
      <w:r>
        <w:t xml:space="preserve"> mans für die besondere </w:t>
      </w:r>
      <w:proofErr w:type="spellStart"/>
      <w:r>
        <w:t>gerechtigkeit</w:t>
      </w:r>
      <w:proofErr w:type="spellEnd"/>
      <w:r>
        <w:t xml:space="preserve"> so </w:t>
      </w:r>
      <w:proofErr w:type="spellStart"/>
      <w:r>
        <w:t>eim</w:t>
      </w:r>
      <w:proofErr w:type="spellEnd"/>
      <w:r>
        <w:t xml:space="preserve"> jeden was sein ist/ gibt </w:t>
      </w:r>
      <w:proofErr w:type="spellStart"/>
      <w:r>
        <w:t>vnd</w:t>
      </w:r>
      <w:proofErr w:type="spellEnd"/>
      <w:r>
        <w:t xml:space="preserve"> zu eignet/ wie man vom Joseph saget. Joseph war </w:t>
      </w:r>
      <w:proofErr w:type="spellStart"/>
      <w:r>
        <w:t>frum</w:t>
      </w:r>
      <w:proofErr w:type="spellEnd"/>
      <w:r>
        <w:t xml:space="preserve">/ </w:t>
      </w:r>
      <w:proofErr w:type="spellStart"/>
      <w:r>
        <w:t>wolt</w:t>
      </w:r>
      <w:proofErr w:type="spellEnd"/>
      <w:r>
        <w:t xml:space="preserve"> seine </w:t>
      </w:r>
      <w:proofErr w:type="spellStart"/>
      <w:r>
        <w:t>vertrawte</w:t>
      </w:r>
      <w:proofErr w:type="spellEnd"/>
      <w:r>
        <w:t xml:space="preserve"> nicht </w:t>
      </w:r>
      <w:proofErr w:type="spellStart"/>
      <w:r>
        <w:t>rugen</w:t>
      </w:r>
      <w:proofErr w:type="spellEnd"/>
      <w:r>
        <w:t xml:space="preserve"> oder </w:t>
      </w:r>
      <w:proofErr w:type="spellStart"/>
      <w:r>
        <w:t>zuschannden</w:t>
      </w:r>
      <w:proofErr w:type="spellEnd"/>
      <w:r>
        <w:t xml:space="preserve"> machen/ Matth. 10. Zum dritten </w:t>
      </w:r>
      <w:proofErr w:type="spellStart"/>
      <w:r>
        <w:t>vnd</w:t>
      </w:r>
      <w:proofErr w:type="spellEnd"/>
      <w:r>
        <w:t xml:space="preserve"> letzten </w:t>
      </w:r>
      <w:proofErr w:type="spellStart"/>
      <w:r>
        <w:t>bedeut</w:t>
      </w:r>
      <w:proofErr w:type="spellEnd"/>
      <w:r>
        <w:t xml:space="preserve"> es die </w:t>
      </w:r>
      <w:proofErr w:type="spellStart"/>
      <w:r>
        <w:t>versünung</w:t>
      </w:r>
      <w:proofErr w:type="spellEnd"/>
      <w:r>
        <w:t xml:space="preserve">/ oder das </w:t>
      </w:r>
      <w:proofErr w:type="spellStart"/>
      <w:r>
        <w:t>vns</w:t>
      </w:r>
      <w:proofErr w:type="spellEnd"/>
      <w:r>
        <w:t xml:space="preserve"> Gott zu </w:t>
      </w:r>
      <w:proofErr w:type="spellStart"/>
      <w:r>
        <w:t>gnaden</w:t>
      </w:r>
      <w:proofErr w:type="spellEnd"/>
      <w:r>
        <w:t xml:space="preserve"> </w:t>
      </w:r>
      <w:proofErr w:type="spellStart"/>
      <w:r>
        <w:t>aufnimpt</w:t>
      </w:r>
      <w:proofErr w:type="spellEnd"/>
      <w:r>
        <w:t xml:space="preserve"> </w:t>
      </w:r>
      <w:proofErr w:type="spellStart"/>
      <w:r>
        <w:t>vnd</w:t>
      </w:r>
      <w:proofErr w:type="spellEnd"/>
      <w:r>
        <w:t xml:space="preserve"> die </w:t>
      </w:r>
      <w:proofErr w:type="spellStart"/>
      <w:r>
        <w:t>gerechtigkeit</w:t>
      </w:r>
      <w:proofErr w:type="spellEnd"/>
      <w:r>
        <w:t xml:space="preserve"> zurechnet/ Solche </w:t>
      </w:r>
      <w:proofErr w:type="spellStart"/>
      <w:r>
        <w:t>bedeutung</w:t>
      </w:r>
      <w:proofErr w:type="spellEnd"/>
      <w:r>
        <w:t xml:space="preserve"> gehört eigentlich hieher/ </w:t>
      </w:r>
      <w:proofErr w:type="spellStart"/>
      <w:r>
        <w:t>vnd</w:t>
      </w:r>
      <w:proofErr w:type="spellEnd"/>
      <w:r>
        <w:t xml:space="preserve"> </w:t>
      </w:r>
      <w:proofErr w:type="spellStart"/>
      <w:r>
        <w:t>heyst</w:t>
      </w:r>
      <w:proofErr w:type="spellEnd"/>
      <w:r>
        <w:t xml:space="preserve"> die </w:t>
      </w:r>
      <w:proofErr w:type="spellStart"/>
      <w:r>
        <w:t>gerechtigkeit</w:t>
      </w:r>
      <w:proofErr w:type="spellEnd"/>
      <w:r>
        <w:t xml:space="preserve"> des </w:t>
      </w:r>
      <w:proofErr w:type="spellStart"/>
      <w:r>
        <w:t>Euangelii</w:t>
      </w:r>
      <w:proofErr w:type="spellEnd"/>
      <w:r>
        <w:t xml:space="preserve">/ oder die </w:t>
      </w:r>
      <w:proofErr w:type="spellStart"/>
      <w:r>
        <w:t>frombigkeyt</w:t>
      </w:r>
      <w:proofErr w:type="spellEnd"/>
      <w:r>
        <w:t xml:space="preserve"> des </w:t>
      </w:r>
      <w:proofErr w:type="spellStart"/>
      <w:r>
        <w:t>glaubens</w:t>
      </w:r>
      <w:proofErr w:type="spellEnd"/>
      <w:r>
        <w:t xml:space="preserve"> von welcher Paulus </w:t>
      </w:r>
      <w:proofErr w:type="spellStart"/>
      <w:r>
        <w:t>zun</w:t>
      </w:r>
      <w:proofErr w:type="spellEnd"/>
      <w:r>
        <w:t xml:space="preserve"> Röm. am </w:t>
      </w:r>
      <w:proofErr w:type="spellStart"/>
      <w:r>
        <w:t>iii.</w:t>
      </w:r>
      <w:proofErr w:type="spellEnd"/>
      <w:r>
        <w:t xml:space="preserve"> sagt/ Nun ist on </w:t>
      </w:r>
      <w:proofErr w:type="spellStart"/>
      <w:r>
        <w:t>zuthun</w:t>
      </w:r>
      <w:proofErr w:type="spellEnd"/>
      <w:r>
        <w:t xml:space="preserve"> des </w:t>
      </w:r>
      <w:proofErr w:type="spellStart"/>
      <w:r>
        <w:t>gesetzes</w:t>
      </w:r>
      <w:proofErr w:type="spellEnd"/>
      <w:r>
        <w:t xml:space="preserve"> die </w:t>
      </w:r>
      <w:proofErr w:type="spellStart"/>
      <w:r>
        <w:t>gerechtigkeit</w:t>
      </w:r>
      <w:proofErr w:type="spellEnd"/>
      <w:r>
        <w:t xml:space="preserve"> die für </w:t>
      </w:r>
      <w:proofErr w:type="spellStart"/>
      <w:r>
        <w:t>Got</w:t>
      </w:r>
      <w:proofErr w:type="spellEnd"/>
      <w:r>
        <w:t xml:space="preserve"> gilt offenbaret/ welche auch ist bezeugt durch das Gesetz </w:t>
      </w:r>
      <w:proofErr w:type="spellStart"/>
      <w:r>
        <w:t>vnd</w:t>
      </w:r>
      <w:proofErr w:type="spellEnd"/>
      <w:r>
        <w:t xml:space="preserve"> die Propheten. </w:t>
      </w:r>
    </w:p>
    <w:p w14:paraId="1E398D45" w14:textId="77777777" w:rsidR="00477716" w:rsidRDefault="00477716" w:rsidP="00477716">
      <w:pPr>
        <w:pStyle w:val="StandardWeb"/>
      </w:pPr>
      <w:r>
        <w:rPr>
          <w:rStyle w:val="Fett"/>
          <w:rFonts w:eastAsiaTheme="majorEastAsia"/>
        </w:rPr>
        <w:t>VI.</w:t>
      </w:r>
      <w:r>
        <w:t xml:space="preserve"> </w:t>
      </w:r>
    </w:p>
    <w:p w14:paraId="20ED5454" w14:textId="77777777" w:rsidR="00477716" w:rsidRDefault="00477716" w:rsidP="00477716">
      <w:pPr>
        <w:pStyle w:val="StandardWeb"/>
      </w:pPr>
      <w:r>
        <w:t xml:space="preserve">Daher </w:t>
      </w:r>
      <w:proofErr w:type="spellStart"/>
      <w:r>
        <w:t>kompts</w:t>
      </w:r>
      <w:proofErr w:type="spellEnd"/>
      <w:r>
        <w:t xml:space="preserve"> das Paulus in sein Predigten/ Glauben </w:t>
      </w:r>
      <w:proofErr w:type="spellStart"/>
      <w:r>
        <w:t>heist</w:t>
      </w:r>
      <w:proofErr w:type="spellEnd"/>
      <w:r>
        <w:t xml:space="preserve"> </w:t>
      </w:r>
      <w:proofErr w:type="spellStart"/>
      <w:r>
        <w:t>nit</w:t>
      </w:r>
      <w:proofErr w:type="spellEnd"/>
      <w:r>
        <w:t xml:space="preserve"> allein die </w:t>
      </w:r>
      <w:proofErr w:type="spellStart"/>
      <w:r>
        <w:t>Histori</w:t>
      </w:r>
      <w:proofErr w:type="spellEnd"/>
      <w:r>
        <w:t xml:space="preserve"> von Christo bloß wissen oder die </w:t>
      </w:r>
      <w:proofErr w:type="spellStart"/>
      <w:r>
        <w:t>Artickel</w:t>
      </w:r>
      <w:proofErr w:type="spellEnd"/>
      <w:r>
        <w:t xml:space="preserve"> des </w:t>
      </w:r>
      <w:proofErr w:type="spellStart"/>
      <w:r>
        <w:t>glaubens</w:t>
      </w:r>
      <w:proofErr w:type="spellEnd"/>
      <w:r>
        <w:t xml:space="preserve"> schlecht bekennen/ Sondern Glauben </w:t>
      </w:r>
      <w:proofErr w:type="spellStart"/>
      <w:r>
        <w:t>nent</w:t>
      </w:r>
      <w:proofErr w:type="spellEnd"/>
      <w:r>
        <w:t xml:space="preserve"> er </w:t>
      </w:r>
      <w:proofErr w:type="spellStart"/>
      <w:r>
        <w:t>eygentlich</w:t>
      </w:r>
      <w:proofErr w:type="spellEnd"/>
      <w:r>
        <w:t xml:space="preserve"> das </w:t>
      </w:r>
      <w:proofErr w:type="spellStart"/>
      <w:r>
        <w:t>vertrawen</w:t>
      </w:r>
      <w:proofErr w:type="spellEnd"/>
      <w:r>
        <w:t xml:space="preserve"> und die </w:t>
      </w:r>
      <w:proofErr w:type="spellStart"/>
      <w:r>
        <w:t>zuuersicht</w:t>
      </w:r>
      <w:proofErr w:type="spellEnd"/>
      <w:r>
        <w:t xml:space="preserve">/ welche die </w:t>
      </w:r>
      <w:proofErr w:type="spellStart"/>
      <w:r>
        <w:t>vergebung</w:t>
      </w:r>
      <w:proofErr w:type="spellEnd"/>
      <w:r>
        <w:t xml:space="preserve"> der </w:t>
      </w:r>
      <w:proofErr w:type="spellStart"/>
      <w:r>
        <w:t>sünden</w:t>
      </w:r>
      <w:proofErr w:type="spellEnd"/>
      <w:r>
        <w:t xml:space="preserve"> </w:t>
      </w:r>
      <w:proofErr w:type="spellStart"/>
      <w:r>
        <w:t>auß</w:t>
      </w:r>
      <w:proofErr w:type="spellEnd"/>
      <w:r>
        <w:t xml:space="preserve"> lauter </w:t>
      </w:r>
      <w:proofErr w:type="spellStart"/>
      <w:r>
        <w:t>gnaden</w:t>
      </w:r>
      <w:proofErr w:type="spellEnd"/>
      <w:r>
        <w:t xml:space="preserve"> </w:t>
      </w:r>
      <w:proofErr w:type="spellStart"/>
      <w:r>
        <w:t>vnnd</w:t>
      </w:r>
      <w:proofErr w:type="spellEnd"/>
      <w:r>
        <w:t xml:space="preserve"> </w:t>
      </w:r>
      <w:proofErr w:type="spellStart"/>
      <w:r>
        <w:t>barmhertzigkeyt</w:t>
      </w:r>
      <w:proofErr w:type="spellEnd"/>
      <w:r>
        <w:t xml:space="preserve">/ auch die zugerechnete </w:t>
      </w:r>
      <w:proofErr w:type="spellStart"/>
      <w:r>
        <w:t>gerechtigkeyt</w:t>
      </w:r>
      <w:proofErr w:type="spellEnd"/>
      <w:r>
        <w:t xml:space="preserve"> im </w:t>
      </w:r>
      <w:proofErr w:type="spellStart"/>
      <w:r>
        <w:t>Euangelio</w:t>
      </w:r>
      <w:proofErr w:type="spellEnd"/>
      <w:r>
        <w:t xml:space="preserve"> von wegen des </w:t>
      </w:r>
      <w:proofErr w:type="spellStart"/>
      <w:r>
        <w:t>Mitlers</w:t>
      </w:r>
      <w:proofErr w:type="spellEnd"/>
      <w:r>
        <w:t xml:space="preserve"> </w:t>
      </w:r>
      <w:proofErr w:type="spellStart"/>
      <w:r>
        <w:t>verheyssen</w:t>
      </w:r>
      <w:proofErr w:type="spellEnd"/>
      <w:r>
        <w:t xml:space="preserve">/ </w:t>
      </w:r>
      <w:proofErr w:type="spellStart"/>
      <w:r>
        <w:t>auff</w:t>
      </w:r>
      <w:proofErr w:type="spellEnd"/>
      <w:r>
        <w:t xml:space="preserve"> </w:t>
      </w:r>
      <w:proofErr w:type="spellStart"/>
      <w:r>
        <w:t>vnnd</w:t>
      </w:r>
      <w:proofErr w:type="spellEnd"/>
      <w:r>
        <w:t xml:space="preserve"> </w:t>
      </w:r>
      <w:proofErr w:type="spellStart"/>
      <w:r>
        <w:t>annimpt</w:t>
      </w:r>
      <w:proofErr w:type="spellEnd"/>
      <w:r>
        <w:t xml:space="preserve">/ </w:t>
      </w:r>
      <w:proofErr w:type="spellStart"/>
      <w:r>
        <w:t>vnd</w:t>
      </w:r>
      <w:proofErr w:type="spellEnd"/>
      <w:r>
        <w:t xml:space="preserve"> sich dero wider </w:t>
      </w:r>
      <w:proofErr w:type="spellStart"/>
      <w:r>
        <w:t>sünd</w:t>
      </w:r>
      <w:proofErr w:type="spellEnd"/>
      <w:r>
        <w:t xml:space="preserve">/ </w:t>
      </w:r>
      <w:proofErr w:type="spellStart"/>
      <w:r>
        <w:t>tod</w:t>
      </w:r>
      <w:proofErr w:type="spellEnd"/>
      <w:r>
        <w:t xml:space="preserve">/ </w:t>
      </w:r>
      <w:proofErr w:type="spellStart"/>
      <w:r>
        <w:t>Teuffel</w:t>
      </w:r>
      <w:proofErr w:type="spellEnd"/>
      <w:r>
        <w:t xml:space="preserve"> </w:t>
      </w:r>
      <w:proofErr w:type="spellStart"/>
      <w:r>
        <w:t>vnd</w:t>
      </w:r>
      <w:proofErr w:type="spellEnd"/>
      <w:r>
        <w:t xml:space="preserve"> all </w:t>
      </w:r>
      <w:proofErr w:type="spellStart"/>
      <w:r>
        <w:t>anfechtung</w:t>
      </w:r>
      <w:proofErr w:type="spellEnd"/>
      <w:r>
        <w:t xml:space="preserve"> tröstet. </w:t>
      </w:r>
    </w:p>
    <w:p w14:paraId="4BC8E033" w14:textId="77777777" w:rsidR="00477716" w:rsidRDefault="00477716" w:rsidP="00477716">
      <w:pPr>
        <w:pStyle w:val="StandardWeb"/>
      </w:pPr>
      <w:r>
        <w:rPr>
          <w:rStyle w:val="Fett"/>
          <w:rFonts w:eastAsiaTheme="majorEastAsia"/>
        </w:rPr>
        <w:t>VII.</w:t>
      </w:r>
      <w:r>
        <w:t xml:space="preserve"> </w:t>
      </w:r>
    </w:p>
    <w:p w14:paraId="744DDB84" w14:textId="77777777" w:rsidR="00477716" w:rsidRDefault="00477716" w:rsidP="00477716">
      <w:pPr>
        <w:pStyle w:val="StandardWeb"/>
      </w:pPr>
      <w:r>
        <w:t xml:space="preserve">Solchen verstand </w:t>
      </w:r>
      <w:proofErr w:type="spellStart"/>
      <w:r>
        <w:t>vnd</w:t>
      </w:r>
      <w:proofErr w:type="spellEnd"/>
      <w:r>
        <w:t xml:space="preserve"> </w:t>
      </w:r>
      <w:proofErr w:type="spellStart"/>
      <w:r>
        <w:t>meynung</w:t>
      </w:r>
      <w:proofErr w:type="spellEnd"/>
      <w:r>
        <w:t xml:space="preserve"> </w:t>
      </w:r>
      <w:proofErr w:type="spellStart"/>
      <w:r>
        <w:t>bestettiget</w:t>
      </w:r>
      <w:proofErr w:type="spellEnd"/>
      <w:r>
        <w:t xml:space="preserve"> der Apostel Paulus mit den Sprüchen </w:t>
      </w:r>
      <w:proofErr w:type="spellStart"/>
      <w:r>
        <w:t>zun</w:t>
      </w:r>
      <w:proofErr w:type="spellEnd"/>
      <w:r>
        <w:t xml:space="preserve"> Röm. am </w:t>
      </w:r>
      <w:proofErr w:type="spellStart"/>
      <w:r>
        <w:t>iiij</w:t>
      </w:r>
      <w:proofErr w:type="spellEnd"/>
      <w:r>
        <w:t xml:space="preserve">. also </w:t>
      </w:r>
      <w:proofErr w:type="spellStart"/>
      <w:r>
        <w:t>sagent</w:t>
      </w:r>
      <w:proofErr w:type="spellEnd"/>
      <w:r>
        <w:t xml:space="preserve">/ </w:t>
      </w:r>
      <w:proofErr w:type="spellStart"/>
      <w:r>
        <w:t>Darumb</w:t>
      </w:r>
      <w:proofErr w:type="spellEnd"/>
      <w:r>
        <w:t xml:space="preserve"> muß die </w:t>
      </w:r>
      <w:proofErr w:type="spellStart"/>
      <w:r>
        <w:t>Gerechtigkeyt</w:t>
      </w:r>
      <w:proofErr w:type="spellEnd"/>
      <w:r>
        <w:t xml:space="preserve"> durch den Glauben </w:t>
      </w:r>
      <w:proofErr w:type="spellStart"/>
      <w:r>
        <w:t>komen</w:t>
      </w:r>
      <w:proofErr w:type="spellEnd"/>
      <w:r>
        <w:t xml:space="preserve">/ </w:t>
      </w:r>
      <w:proofErr w:type="spellStart"/>
      <w:r>
        <w:t>auff</w:t>
      </w:r>
      <w:proofErr w:type="spellEnd"/>
      <w:r>
        <w:t xml:space="preserve"> das die </w:t>
      </w:r>
      <w:proofErr w:type="spellStart"/>
      <w:r>
        <w:t>verheyssung</w:t>
      </w:r>
      <w:proofErr w:type="spellEnd"/>
      <w:r>
        <w:t xml:space="preserve"> </w:t>
      </w:r>
      <w:proofErr w:type="spellStart"/>
      <w:r>
        <w:t>vest</w:t>
      </w:r>
      <w:proofErr w:type="spellEnd"/>
      <w:r>
        <w:t xml:space="preserve"> bleibe. Item/ Rom. v. Wenn wir also durch den glauben gerecht sind worden/ so haben wir </w:t>
      </w:r>
      <w:proofErr w:type="spellStart"/>
      <w:r>
        <w:t>fride</w:t>
      </w:r>
      <w:proofErr w:type="spellEnd"/>
      <w:r>
        <w:t xml:space="preserve"> mit Gott durch </w:t>
      </w:r>
      <w:proofErr w:type="spellStart"/>
      <w:r>
        <w:t>vnsern</w:t>
      </w:r>
      <w:proofErr w:type="spellEnd"/>
      <w:r>
        <w:t xml:space="preserve"> Herrn Jesum Christum. Item/ </w:t>
      </w:r>
      <w:proofErr w:type="spellStart"/>
      <w:r>
        <w:t>Ephe</w:t>
      </w:r>
      <w:proofErr w:type="spellEnd"/>
      <w:r>
        <w:t xml:space="preserve">. </w:t>
      </w:r>
      <w:proofErr w:type="spellStart"/>
      <w:r>
        <w:t>iij</w:t>
      </w:r>
      <w:proofErr w:type="spellEnd"/>
      <w:r>
        <w:t xml:space="preserve">. durch Christum haben wir </w:t>
      </w:r>
      <w:proofErr w:type="spellStart"/>
      <w:r>
        <w:t>freidigkeyt</w:t>
      </w:r>
      <w:proofErr w:type="spellEnd"/>
      <w:r>
        <w:t xml:space="preserve"> </w:t>
      </w:r>
      <w:proofErr w:type="spellStart"/>
      <w:r>
        <w:t>vnd</w:t>
      </w:r>
      <w:proofErr w:type="spellEnd"/>
      <w:r>
        <w:t xml:space="preserve"> Zugang mit Gott zureden in aller </w:t>
      </w:r>
      <w:proofErr w:type="spellStart"/>
      <w:r>
        <w:t>zuuersicht</w:t>
      </w:r>
      <w:proofErr w:type="spellEnd"/>
      <w:r>
        <w:t xml:space="preserve">/ durch den glauben an </w:t>
      </w:r>
      <w:proofErr w:type="spellStart"/>
      <w:r>
        <w:t>jn</w:t>
      </w:r>
      <w:proofErr w:type="spellEnd"/>
      <w:r>
        <w:t xml:space="preserve">/ </w:t>
      </w:r>
      <w:proofErr w:type="spellStart"/>
      <w:r>
        <w:t>Alhie</w:t>
      </w:r>
      <w:proofErr w:type="spellEnd"/>
      <w:r>
        <w:t xml:space="preserve"> muß man </w:t>
      </w:r>
      <w:proofErr w:type="spellStart"/>
      <w:r>
        <w:t>eygentlich</w:t>
      </w:r>
      <w:proofErr w:type="spellEnd"/>
      <w:r>
        <w:t xml:space="preserve">/ </w:t>
      </w:r>
      <w:proofErr w:type="spellStart"/>
      <w:r>
        <w:t>vnnd</w:t>
      </w:r>
      <w:proofErr w:type="spellEnd"/>
      <w:r>
        <w:t xml:space="preserve"> </w:t>
      </w:r>
      <w:proofErr w:type="spellStart"/>
      <w:r>
        <w:t>wol</w:t>
      </w:r>
      <w:proofErr w:type="spellEnd"/>
      <w:r>
        <w:t xml:space="preserve"> ein grossen </w:t>
      </w:r>
      <w:proofErr w:type="spellStart"/>
      <w:r>
        <w:t>mercklichen</w:t>
      </w:r>
      <w:proofErr w:type="spellEnd"/>
      <w:r>
        <w:t xml:space="preserve"> </w:t>
      </w:r>
      <w:proofErr w:type="spellStart"/>
      <w:r>
        <w:t>vnterscheid</w:t>
      </w:r>
      <w:proofErr w:type="spellEnd"/>
      <w:r>
        <w:t xml:space="preserve"> </w:t>
      </w:r>
      <w:proofErr w:type="spellStart"/>
      <w:r>
        <w:t>mercken</w:t>
      </w:r>
      <w:proofErr w:type="spellEnd"/>
      <w:r>
        <w:t xml:space="preserve"> </w:t>
      </w:r>
      <w:proofErr w:type="spellStart"/>
      <w:r>
        <w:t>vnd</w:t>
      </w:r>
      <w:proofErr w:type="spellEnd"/>
      <w:r>
        <w:t xml:space="preserve"> wissen/ zwischen der Christen glauben/ </w:t>
      </w:r>
      <w:proofErr w:type="spellStart"/>
      <w:r>
        <w:t>dauon</w:t>
      </w:r>
      <w:proofErr w:type="spellEnd"/>
      <w:r>
        <w:t xml:space="preserve"> der </w:t>
      </w:r>
      <w:proofErr w:type="spellStart"/>
      <w:r>
        <w:t>Porphet</w:t>
      </w:r>
      <w:proofErr w:type="spellEnd"/>
      <w:r>
        <w:t xml:space="preserve"> </w:t>
      </w:r>
      <w:proofErr w:type="spellStart"/>
      <w:r>
        <w:t>Abacuck</w:t>
      </w:r>
      <w:proofErr w:type="spellEnd"/>
      <w:r>
        <w:t xml:space="preserve"> sagt/ das der fromme gerecht Christ seins </w:t>
      </w:r>
      <w:proofErr w:type="spellStart"/>
      <w:r>
        <w:t>glaubens</w:t>
      </w:r>
      <w:proofErr w:type="spellEnd"/>
      <w:r>
        <w:t xml:space="preserve"> lebe/ </w:t>
      </w:r>
      <w:proofErr w:type="spellStart"/>
      <w:r>
        <w:t>vnd</w:t>
      </w:r>
      <w:proofErr w:type="spellEnd"/>
      <w:r>
        <w:t xml:space="preserve"> dem Historischen Glauben/ von welchem der Apostel Jacobus </w:t>
      </w:r>
      <w:proofErr w:type="spellStart"/>
      <w:r>
        <w:t>meldung</w:t>
      </w:r>
      <w:proofErr w:type="spellEnd"/>
      <w:r>
        <w:t xml:space="preserve"> thut/ </w:t>
      </w:r>
      <w:proofErr w:type="spellStart"/>
      <w:r>
        <w:t>Sagent</w:t>
      </w:r>
      <w:proofErr w:type="spellEnd"/>
      <w:r>
        <w:t xml:space="preserve">/ die </w:t>
      </w:r>
      <w:proofErr w:type="spellStart"/>
      <w:r>
        <w:t>Teuffel</w:t>
      </w:r>
      <w:proofErr w:type="spellEnd"/>
      <w:r>
        <w:t xml:space="preserve"> glauben auch/ </w:t>
      </w:r>
      <w:proofErr w:type="spellStart"/>
      <w:r>
        <w:t>vnd</w:t>
      </w:r>
      <w:proofErr w:type="spellEnd"/>
      <w:r>
        <w:t xml:space="preserve"> zittern. </w:t>
      </w:r>
    </w:p>
    <w:p w14:paraId="69EB52BC" w14:textId="77777777" w:rsidR="00477716" w:rsidRDefault="00477716" w:rsidP="00477716">
      <w:pPr>
        <w:pStyle w:val="StandardWeb"/>
      </w:pPr>
      <w:r>
        <w:rPr>
          <w:rStyle w:val="Fett"/>
          <w:rFonts w:eastAsiaTheme="majorEastAsia"/>
        </w:rPr>
        <w:t>VIII.</w:t>
      </w:r>
      <w:r>
        <w:t xml:space="preserve"> </w:t>
      </w:r>
    </w:p>
    <w:p w14:paraId="03D1D2D6" w14:textId="77777777" w:rsidR="00477716" w:rsidRDefault="00477716" w:rsidP="00477716">
      <w:pPr>
        <w:pStyle w:val="StandardWeb"/>
      </w:pPr>
      <w:proofErr w:type="spellStart"/>
      <w:r>
        <w:t>Genade</w:t>
      </w:r>
      <w:proofErr w:type="spellEnd"/>
      <w:r>
        <w:t xml:space="preserve"> </w:t>
      </w:r>
      <w:proofErr w:type="spellStart"/>
      <w:r>
        <w:t>wirt</w:t>
      </w:r>
      <w:proofErr w:type="spellEnd"/>
      <w:r>
        <w:t xml:space="preserve"> in Episteln Pauli </w:t>
      </w:r>
      <w:proofErr w:type="spellStart"/>
      <w:r>
        <w:t>genent</w:t>
      </w:r>
      <w:proofErr w:type="spellEnd"/>
      <w:r>
        <w:t xml:space="preserve"> die </w:t>
      </w:r>
      <w:proofErr w:type="spellStart"/>
      <w:r>
        <w:t>barmhertzigkeit</w:t>
      </w:r>
      <w:proofErr w:type="spellEnd"/>
      <w:r>
        <w:t xml:space="preserve"> </w:t>
      </w:r>
      <w:proofErr w:type="spellStart"/>
      <w:r>
        <w:t>Gotes</w:t>
      </w:r>
      <w:proofErr w:type="spellEnd"/>
      <w:r>
        <w:t xml:space="preserve">/ </w:t>
      </w:r>
      <w:proofErr w:type="spellStart"/>
      <w:r>
        <w:t>vmb</w:t>
      </w:r>
      <w:proofErr w:type="spellEnd"/>
      <w:r>
        <w:t xml:space="preserve"> Christus willen verheissen/ oder aber/ das wir von Gott zu </w:t>
      </w:r>
      <w:proofErr w:type="spellStart"/>
      <w:r>
        <w:t>Genaden</w:t>
      </w:r>
      <w:proofErr w:type="spellEnd"/>
      <w:r>
        <w:t xml:space="preserve"> frey lauter </w:t>
      </w:r>
      <w:proofErr w:type="spellStart"/>
      <w:r>
        <w:t>vmb</w:t>
      </w:r>
      <w:proofErr w:type="spellEnd"/>
      <w:r>
        <w:t xml:space="preserve"> </w:t>
      </w:r>
      <w:proofErr w:type="spellStart"/>
      <w:r>
        <w:t>sunst</w:t>
      </w:r>
      <w:proofErr w:type="spellEnd"/>
      <w:r>
        <w:t xml:space="preserve"> </w:t>
      </w:r>
      <w:proofErr w:type="spellStart"/>
      <w:r>
        <w:t>vmb</w:t>
      </w:r>
      <w:proofErr w:type="spellEnd"/>
      <w:r>
        <w:t xml:space="preserve"> seins </w:t>
      </w:r>
      <w:proofErr w:type="spellStart"/>
      <w:r>
        <w:t>Sons</w:t>
      </w:r>
      <w:proofErr w:type="spellEnd"/>
      <w:r>
        <w:t xml:space="preserve"> willen auf </w:t>
      </w:r>
      <w:proofErr w:type="spellStart"/>
      <w:r>
        <w:t>vnd</w:t>
      </w:r>
      <w:proofErr w:type="spellEnd"/>
      <w:r>
        <w:t xml:space="preserve"> </w:t>
      </w:r>
      <w:proofErr w:type="spellStart"/>
      <w:r>
        <w:t>angenomen</w:t>
      </w:r>
      <w:proofErr w:type="spellEnd"/>
      <w:r>
        <w:t xml:space="preserve"> werden/ so wir </w:t>
      </w:r>
      <w:proofErr w:type="spellStart"/>
      <w:r>
        <w:t>busse</w:t>
      </w:r>
      <w:proofErr w:type="spellEnd"/>
      <w:r>
        <w:t xml:space="preserve"> thun/ </w:t>
      </w:r>
      <w:proofErr w:type="spellStart"/>
      <w:r>
        <w:t>vnd</w:t>
      </w:r>
      <w:proofErr w:type="spellEnd"/>
      <w:r>
        <w:t xml:space="preserve"> an </w:t>
      </w:r>
      <w:proofErr w:type="spellStart"/>
      <w:r>
        <w:t>jn</w:t>
      </w:r>
      <w:proofErr w:type="spellEnd"/>
      <w:r>
        <w:t xml:space="preserve"> Glauben/ </w:t>
      </w:r>
      <w:proofErr w:type="spellStart"/>
      <w:r>
        <w:t>Dise</w:t>
      </w:r>
      <w:proofErr w:type="spellEnd"/>
      <w:r>
        <w:t xml:space="preserve"> </w:t>
      </w:r>
      <w:proofErr w:type="spellStart"/>
      <w:r>
        <w:t>erbarmung</w:t>
      </w:r>
      <w:proofErr w:type="spellEnd"/>
      <w:r>
        <w:t xml:space="preserve"> oder </w:t>
      </w:r>
      <w:proofErr w:type="spellStart"/>
      <w:r>
        <w:t>annemung</w:t>
      </w:r>
      <w:proofErr w:type="spellEnd"/>
      <w:r>
        <w:t xml:space="preserve"> Gottes bringt mit sich zugleich die </w:t>
      </w:r>
      <w:proofErr w:type="spellStart"/>
      <w:r>
        <w:t>verleyhung</w:t>
      </w:r>
      <w:proofErr w:type="spellEnd"/>
      <w:r>
        <w:t xml:space="preserve"> des </w:t>
      </w:r>
      <w:proofErr w:type="spellStart"/>
      <w:r>
        <w:t>Heyligen</w:t>
      </w:r>
      <w:proofErr w:type="spellEnd"/>
      <w:r>
        <w:t xml:space="preserve"> </w:t>
      </w:r>
      <w:proofErr w:type="spellStart"/>
      <w:r>
        <w:t>Geysts</w:t>
      </w:r>
      <w:proofErr w:type="spellEnd"/>
      <w:r>
        <w:t xml:space="preserve">/ der </w:t>
      </w:r>
      <w:proofErr w:type="spellStart"/>
      <w:r>
        <w:t>inn</w:t>
      </w:r>
      <w:proofErr w:type="spellEnd"/>
      <w:r>
        <w:t xml:space="preserve"> </w:t>
      </w:r>
      <w:proofErr w:type="spellStart"/>
      <w:r>
        <w:t>vns</w:t>
      </w:r>
      <w:proofErr w:type="spellEnd"/>
      <w:r>
        <w:t xml:space="preserve"> ein </w:t>
      </w:r>
      <w:proofErr w:type="spellStart"/>
      <w:r>
        <w:t>newen</w:t>
      </w:r>
      <w:proofErr w:type="spellEnd"/>
      <w:r>
        <w:t xml:space="preserve"> gehorsam/ </w:t>
      </w:r>
      <w:proofErr w:type="spellStart"/>
      <w:r>
        <w:t>vnd</w:t>
      </w:r>
      <w:proofErr w:type="spellEnd"/>
      <w:r>
        <w:t xml:space="preserve"> das ewige leben </w:t>
      </w:r>
      <w:proofErr w:type="spellStart"/>
      <w:r>
        <w:t>anfehet</w:t>
      </w:r>
      <w:proofErr w:type="spellEnd"/>
      <w:r>
        <w:t xml:space="preserve">. </w:t>
      </w:r>
      <w:proofErr w:type="spellStart"/>
      <w:r>
        <w:t>Wiewol</w:t>
      </w:r>
      <w:proofErr w:type="spellEnd"/>
      <w:r>
        <w:t xml:space="preserve"> aber an etlichen Sprüchen Pauli </w:t>
      </w:r>
      <w:proofErr w:type="spellStart"/>
      <w:r>
        <w:t>Genade</w:t>
      </w:r>
      <w:proofErr w:type="spellEnd"/>
      <w:r>
        <w:t xml:space="preserve"> für ein Göttliche </w:t>
      </w:r>
      <w:proofErr w:type="spellStart"/>
      <w:r>
        <w:t>gabe</w:t>
      </w:r>
      <w:proofErr w:type="spellEnd"/>
      <w:r>
        <w:t xml:space="preserve"> </w:t>
      </w:r>
      <w:proofErr w:type="spellStart"/>
      <w:r>
        <w:t>vnnd</w:t>
      </w:r>
      <w:proofErr w:type="spellEnd"/>
      <w:r>
        <w:t xml:space="preserve"> verliehene </w:t>
      </w:r>
      <w:proofErr w:type="spellStart"/>
      <w:r>
        <w:t>Tugent</w:t>
      </w:r>
      <w:proofErr w:type="spellEnd"/>
      <w:r>
        <w:t xml:space="preserve"> auch gebraucht wird/ So </w:t>
      </w:r>
      <w:proofErr w:type="spellStart"/>
      <w:r>
        <w:t>kan</w:t>
      </w:r>
      <w:proofErr w:type="spellEnd"/>
      <w:r>
        <w:t xml:space="preserve"> man doch dasselbige im Text/ </w:t>
      </w:r>
      <w:proofErr w:type="spellStart"/>
      <w:r>
        <w:t>vnnd</w:t>
      </w:r>
      <w:proofErr w:type="spellEnd"/>
      <w:r>
        <w:t xml:space="preserve"> an der </w:t>
      </w:r>
      <w:proofErr w:type="spellStart"/>
      <w:r>
        <w:t>Spach</w:t>
      </w:r>
      <w:proofErr w:type="spellEnd"/>
      <w:r>
        <w:t xml:space="preserve"> gar </w:t>
      </w:r>
      <w:proofErr w:type="spellStart"/>
      <w:r>
        <w:t>leychtlich</w:t>
      </w:r>
      <w:proofErr w:type="spellEnd"/>
      <w:r>
        <w:t xml:space="preserve"> verstehen </w:t>
      </w:r>
      <w:proofErr w:type="spellStart"/>
      <w:r>
        <w:t>vnnd</w:t>
      </w:r>
      <w:proofErr w:type="spellEnd"/>
      <w:r>
        <w:t xml:space="preserve"> </w:t>
      </w:r>
      <w:proofErr w:type="spellStart"/>
      <w:r>
        <w:t>vnnterscheyden</w:t>
      </w:r>
      <w:proofErr w:type="spellEnd"/>
      <w:r>
        <w:t xml:space="preserve">. </w:t>
      </w:r>
    </w:p>
    <w:p w14:paraId="23921BBC" w14:textId="77777777" w:rsidR="00477716" w:rsidRDefault="00477716" w:rsidP="00477716">
      <w:pPr>
        <w:pStyle w:val="StandardWeb"/>
      </w:pPr>
      <w:r>
        <w:rPr>
          <w:rStyle w:val="Fett"/>
          <w:rFonts w:eastAsiaTheme="majorEastAsia"/>
        </w:rPr>
        <w:t>IX.</w:t>
      </w:r>
      <w:r>
        <w:t xml:space="preserve"> </w:t>
      </w:r>
    </w:p>
    <w:p w14:paraId="373EB36B" w14:textId="77777777" w:rsidR="00477716" w:rsidRDefault="00477716" w:rsidP="00477716">
      <w:pPr>
        <w:pStyle w:val="StandardWeb"/>
      </w:pPr>
      <w:r>
        <w:t xml:space="preserve">Zu solcher </w:t>
      </w:r>
      <w:proofErr w:type="spellStart"/>
      <w:r>
        <w:t>eygenschafft</w:t>
      </w:r>
      <w:proofErr w:type="spellEnd"/>
      <w:r>
        <w:t xml:space="preserve"> </w:t>
      </w:r>
      <w:proofErr w:type="spellStart"/>
      <w:r>
        <w:t>vnd</w:t>
      </w:r>
      <w:proofErr w:type="spellEnd"/>
      <w:r>
        <w:t xml:space="preserve"> </w:t>
      </w:r>
      <w:proofErr w:type="spellStart"/>
      <w:r>
        <w:t>erklerung</w:t>
      </w:r>
      <w:proofErr w:type="spellEnd"/>
      <w:r>
        <w:t xml:space="preserve"> der </w:t>
      </w:r>
      <w:proofErr w:type="spellStart"/>
      <w:r>
        <w:t>wörter</w:t>
      </w:r>
      <w:proofErr w:type="spellEnd"/>
      <w:r>
        <w:t xml:space="preserve">/ so im Paulo </w:t>
      </w:r>
      <w:proofErr w:type="spellStart"/>
      <w:r>
        <w:t>vnnd</w:t>
      </w:r>
      <w:proofErr w:type="spellEnd"/>
      <w:r>
        <w:t xml:space="preserve"> der </w:t>
      </w:r>
      <w:proofErr w:type="spellStart"/>
      <w:r>
        <w:t>gantzen</w:t>
      </w:r>
      <w:proofErr w:type="spellEnd"/>
      <w:r>
        <w:t xml:space="preserve"> </w:t>
      </w:r>
      <w:proofErr w:type="spellStart"/>
      <w:r>
        <w:t>Heyligen</w:t>
      </w:r>
      <w:proofErr w:type="spellEnd"/>
      <w:r>
        <w:t xml:space="preserve"> </w:t>
      </w:r>
      <w:proofErr w:type="spellStart"/>
      <w:r>
        <w:t>Schrifft</w:t>
      </w:r>
      <w:proofErr w:type="spellEnd"/>
      <w:r>
        <w:t xml:space="preserve"> guten </w:t>
      </w:r>
      <w:proofErr w:type="spellStart"/>
      <w:r>
        <w:t>vnbeweglichen</w:t>
      </w:r>
      <w:proofErr w:type="spellEnd"/>
      <w:r>
        <w:t xml:space="preserve"> </w:t>
      </w:r>
      <w:proofErr w:type="spellStart"/>
      <w:r>
        <w:t>grund</w:t>
      </w:r>
      <w:proofErr w:type="spellEnd"/>
      <w:r>
        <w:t xml:space="preserve"> hat/ </w:t>
      </w:r>
      <w:proofErr w:type="spellStart"/>
      <w:r>
        <w:t>dauon</w:t>
      </w:r>
      <w:proofErr w:type="spellEnd"/>
      <w:r>
        <w:t xml:space="preserve"> auch all </w:t>
      </w:r>
      <w:proofErr w:type="spellStart"/>
      <w:r>
        <w:t>vhralte</w:t>
      </w:r>
      <w:proofErr w:type="spellEnd"/>
      <w:r>
        <w:t xml:space="preserve"> rechtschaffne </w:t>
      </w:r>
      <w:proofErr w:type="spellStart"/>
      <w:r>
        <w:t>Lerer</w:t>
      </w:r>
      <w:proofErr w:type="spellEnd"/>
      <w:r>
        <w:t xml:space="preserve"> der </w:t>
      </w:r>
      <w:proofErr w:type="spellStart"/>
      <w:r>
        <w:t>gestalt</w:t>
      </w:r>
      <w:proofErr w:type="spellEnd"/>
      <w:r>
        <w:t xml:space="preserve"> </w:t>
      </w:r>
      <w:proofErr w:type="spellStart"/>
      <w:r>
        <w:t>einhelligklich</w:t>
      </w:r>
      <w:proofErr w:type="spellEnd"/>
      <w:r>
        <w:t xml:space="preserve"> geredt </w:t>
      </w:r>
      <w:proofErr w:type="spellStart"/>
      <w:r>
        <w:t>vnnd</w:t>
      </w:r>
      <w:proofErr w:type="spellEnd"/>
      <w:r>
        <w:t xml:space="preserve"> </w:t>
      </w:r>
      <w:proofErr w:type="spellStart"/>
      <w:r>
        <w:t>gelert</w:t>
      </w:r>
      <w:proofErr w:type="spellEnd"/>
      <w:r>
        <w:t xml:space="preserve"> haben/ gehören nun die </w:t>
      </w:r>
      <w:proofErr w:type="spellStart"/>
      <w:r>
        <w:t>zwen</w:t>
      </w:r>
      <w:proofErr w:type="spellEnd"/>
      <w:r>
        <w:t xml:space="preserve"> </w:t>
      </w:r>
      <w:proofErr w:type="spellStart"/>
      <w:r>
        <w:t>hauptartickel</w:t>
      </w:r>
      <w:proofErr w:type="spellEnd"/>
      <w:r>
        <w:t xml:space="preserve"> Christlicher </w:t>
      </w:r>
      <w:proofErr w:type="spellStart"/>
      <w:r>
        <w:t>lere</w:t>
      </w:r>
      <w:proofErr w:type="spellEnd"/>
      <w:r>
        <w:t xml:space="preserve">/ Als nemlich von der </w:t>
      </w:r>
      <w:proofErr w:type="spellStart"/>
      <w:r>
        <w:t>sünde</w:t>
      </w:r>
      <w:proofErr w:type="spellEnd"/>
      <w:r>
        <w:t xml:space="preserve">/ </w:t>
      </w:r>
      <w:proofErr w:type="spellStart"/>
      <w:r>
        <w:t>vnd</w:t>
      </w:r>
      <w:proofErr w:type="spellEnd"/>
      <w:r>
        <w:t xml:space="preserve"> von </w:t>
      </w:r>
      <w:proofErr w:type="spellStart"/>
      <w:r>
        <w:t>gerechtigkeyt</w:t>
      </w:r>
      <w:proofErr w:type="spellEnd"/>
      <w:r>
        <w:t xml:space="preserve">/ Die </w:t>
      </w:r>
      <w:proofErr w:type="spellStart"/>
      <w:r>
        <w:t>Heylige</w:t>
      </w:r>
      <w:proofErr w:type="spellEnd"/>
      <w:r>
        <w:t xml:space="preserve"> </w:t>
      </w:r>
      <w:proofErr w:type="spellStart"/>
      <w:r>
        <w:t>schrifft</w:t>
      </w:r>
      <w:proofErr w:type="spellEnd"/>
      <w:r>
        <w:t xml:space="preserve"> zeigt allenthalben </w:t>
      </w:r>
      <w:proofErr w:type="spellStart"/>
      <w:r>
        <w:t>durchauß</w:t>
      </w:r>
      <w:proofErr w:type="spellEnd"/>
      <w:r>
        <w:t xml:space="preserve"> lauter </w:t>
      </w:r>
      <w:proofErr w:type="spellStart"/>
      <w:r>
        <w:t>vnd</w:t>
      </w:r>
      <w:proofErr w:type="spellEnd"/>
      <w:r>
        <w:t xml:space="preserve"> klar an/ das das </w:t>
      </w:r>
      <w:proofErr w:type="spellStart"/>
      <w:r>
        <w:t>gantz</w:t>
      </w:r>
      <w:proofErr w:type="spellEnd"/>
      <w:r>
        <w:t xml:space="preserve"> menschlich </w:t>
      </w:r>
      <w:proofErr w:type="spellStart"/>
      <w:r>
        <w:t>geschlecht</w:t>
      </w:r>
      <w:proofErr w:type="spellEnd"/>
      <w:r>
        <w:t xml:space="preserve"> durch die </w:t>
      </w:r>
      <w:proofErr w:type="spellStart"/>
      <w:r>
        <w:t>sünde</w:t>
      </w:r>
      <w:proofErr w:type="spellEnd"/>
      <w:r>
        <w:t xml:space="preserve"> </w:t>
      </w:r>
      <w:proofErr w:type="spellStart"/>
      <w:r>
        <w:t>vnd</w:t>
      </w:r>
      <w:proofErr w:type="spellEnd"/>
      <w:r>
        <w:t xml:space="preserve"> den dadurch verursachten </w:t>
      </w:r>
      <w:proofErr w:type="spellStart"/>
      <w:r>
        <w:t>zorn</w:t>
      </w:r>
      <w:proofErr w:type="spellEnd"/>
      <w:r>
        <w:t xml:space="preserve"> Gottes so </w:t>
      </w:r>
      <w:proofErr w:type="spellStart"/>
      <w:r>
        <w:t>grewlich</w:t>
      </w:r>
      <w:proofErr w:type="spellEnd"/>
      <w:r>
        <w:t xml:space="preserve"> </w:t>
      </w:r>
      <w:proofErr w:type="spellStart"/>
      <w:r>
        <w:t>zerrut</w:t>
      </w:r>
      <w:proofErr w:type="spellEnd"/>
      <w:r>
        <w:t xml:space="preserve"> </w:t>
      </w:r>
      <w:proofErr w:type="spellStart"/>
      <w:r>
        <w:t>vnnd</w:t>
      </w:r>
      <w:proofErr w:type="spellEnd"/>
      <w:r>
        <w:t xml:space="preserve"> verderbt sey/ Das es durch kein mittel oder </w:t>
      </w:r>
      <w:proofErr w:type="spellStart"/>
      <w:r>
        <w:t>eygen</w:t>
      </w:r>
      <w:proofErr w:type="spellEnd"/>
      <w:r>
        <w:t xml:space="preserve"> </w:t>
      </w:r>
      <w:proofErr w:type="spellStart"/>
      <w:r>
        <w:t>werck</w:t>
      </w:r>
      <w:proofErr w:type="spellEnd"/>
      <w:r>
        <w:t xml:space="preserve">/ den </w:t>
      </w:r>
      <w:proofErr w:type="spellStart"/>
      <w:r>
        <w:t>sold</w:t>
      </w:r>
      <w:proofErr w:type="spellEnd"/>
      <w:r>
        <w:t xml:space="preserve"> der </w:t>
      </w:r>
      <w:proofErr w:type="spellStart"/>
      <w:r>
        <w:t>sünden</w:t>
      </w:r>
      <w:proofErr w:type="spellEnd"/>
      <w:r>
        <w:t xml:space="preserve">/ den </w:t>
      </w:r>
      <w:proofErr w:type="spellStart"/>
      <w:r>
        <w:t>bitern</w:t>
      </w:r>
      <w:proofErr w:type="spellEnd"/>
      <w:r>
        <w:t xml:space="preserve"> todt/ </w:t>
      </w:r>
      <w:proofErr w:type="spellStart"/>
      <w:r>
        <w:t>auffheben</w:t>
      </w:r>
      <w:proofErr w:type="spellEnd"/>
      <w:r>
        <w:t xml:space="preserve">/ Oder die bösen </w:t>
      </w:r>
      <w:proofErr w:type="spellStart"/>
      <w:r>
        <w:t>lüste</w:t>
      </w:r>
      <w:proofErr w:type="spellEnd"/>
      <w:r>
        <w:t xml:space="preserve"> </w:t>
      </w:r>
      <w:proofErr w:type="spellStart"/>
      <w:r>
        <w:t>vnd</w:t>
      </w:r>
      <w:proofErr w:type="spellEnd"/>
      <w:r>
        <w:t xml:space="preserve"> </w:t>
      </w:r>
      <w:proofErr w:type="spellStart"/>
      <w:r>
        <w:t>begirden</w:t>
      </w:r>
      <w:proofErr w:type="spellEnd"/>
      <w:r>
        <w:t xml:space="preserve"> von sich legen/ </w:t>
      </w:r>
      <w:proofErr w:type="spellStart"/>
      <w:r>
        <w:t>vil</w:t>
      </w:r>
      <w:proofErr w:type="spellEnd"/>
      <w:r>
        <w:t xml:space="preserve"> weniger </w:t>
      </w:r>
      <w:proofErr w:type="spellStart"/>
      <w:r>
        <w:t>vergebung</w:t>
      </w:r>
      <w:proofErr w:type="spellEnd"/>
      <w:r>
        <w:t xml:space="preserve"> der selben erlangen </w:t>
      </w:r>
      <w:proofErr w:type="spellStart"/>
      <w:r>
        <w:t>vnd</w:t>
      </w:r>
      <w:proofErr w:type="spellEnd"/>
      <w:r>
        <w:t xml:space="preserve"> verdienen möcht. </w:t>
      </w:r>
    </w:p>
    <w:p w14:paraId="7B75EB94" w14:textId="77777777" w:rsidR="00477716" w:rsidRDefault="00477716" w:rsidP="00477716">
      <w:pPr>
        <w:pStyle w:val="StandardWeb"/>
      </w:pPr>
      <w:r>
        <w:rPr>
          <w:rStyle w:val="Fett"/>
          <w:rFonts w:eastAsiaTheme="majorEastAsia"/>
        </w:rPr>
        <w:t>X.</w:t>
      </w:r>
      <w:r>
        <w:t xml:space="preserve"> </w:t>
      </w:r>
    </w:p>
    <w:p w14:paraId="75DB998E" w14:textId="77777777" w:rsidR="00477716" w:rsidRDefault="00477716" w:rsidP="00477716">
      <w:pPr>
        <w:pStyle w:val="StandardWeb"/>
      </w:pPr>
      <w:r>
        <w:t xml:space="preserve">Der halben </w:t>
      </w:r>
      <w:proofErr w:type="spellStart"/>
      <w:r>
        <w:t>auff</w:t>
      </w:r>
      <w:proofErr w:type="spellEnd"/>
      <w:r>
        <w:t xml:space="preserve"> das wir </w:t>
      </w:r>
      <w:proofErr w:type="spellStart"/>
      <w:r>
        <w:t>beyd</w:t>
      </w:r>
      <w:proofErr w:type="spellEnd"/>
      <w:r>
        <w:t xml:space="preserve"> die </w:t>
      </w:r>
      <w:proofErr w:type="spellStart"/>
      <w:r>
        <w:t>anererbt</w:t>
      </w:r>
      <w:proofErr w:type="spellEnd"/>
      <w:r>
        <w:t xml:space="preserve"> </w:t>
      </w:r>
      <w:proofErr w:type="spellStart"/>
      <w:r>
        <w:t>vnd</w:t>
      </w:r>
      <w:proofErr w:type="spellEnd"/>
      <w:r>
        <w:t xml:space="preserve"> </w:t>
      </w:r>
      <w:proofErr w:type="spellStart"/>
      <w:r>
        <w:t>wircklich</w:t>
      </w:r>
      <w:proofErr w:type="spellEnd"/>
      <w:r>
        <w:t xml:space="preserve"> </w:t>
      </w:r>
      <w:proofErr w:type="spellStart"/>
      <w:r>
        <w:t>sünd</w:t>
      </w:r>
      <w:proofErr w:type="spellEnd"/>
      <w:r>
        <w:t xml:space="preserve">/ auch den </w:t>
      </w:r>
      <w:proofErr w:type="spellStart"/>
      <w:r>
        <w:t>draufervolgten</w:t>
      </w:r>
      <w:proofErr w:type="spellEnd"/>
      <w:r>
        <w:t xml:space="preserve"> </w:t>
      </w:r>
      <w:proofErr w:type="spellStart"/>
      <w:r>
        <w:t>zorn</w:t>
      </w:r>
      <w:proofErr w:type="spellEnd"/>
      <w:r>
        <w:t xml:space="preserve"> Gottes erkennen </w:t>
      </w:r>
      <w:proofErr w:type="spellStart"/>
      <w:r>
        <w:t>vnd</w:t>
      </w:r>
      <w:proofErr w:type="spellEnd"/>
      <w:r>
        <w:t xml:space="preserve"> </w:t>
      </w:r>
      <w:proofErr w:type="spellStart"/>
      <w:r>
        <w:t>hertzlich</w:t>
      </w:r>
      <w:proofErr w:type="spellEnd"/>
      <w:r>
        <w:t xml:space="preserve"> </w:t>
      </w:r>
      <w:proofErr w:type="spellStart"/>
      <w:r>
        <w:t>berewen</w:t>
      </w:r>
      <w:proofErr w:type="spellEnd"/>
      <w:r>
        <w:t xml:space="preserve"> sollen/ So offenbaret Gott der Herr sein </w:t>
      </w:r>
      <w:proofErr w:type="spellStart"/>
      <w:r>
        <w:t>zorn</w:t>
      </w:r>
      <w:proofErr w:type="spellEnd"/>
      <w:r>
        <w:t xml:space="preserve"> nicht allein durch die Predigt des </w:t>
      </w:r>
      <w:proofErr w:type="spellStart"/>
      <w:r>
        <w:t>gesetzes</w:t>
      </w:r>
      <w:proofErr w:type="spellEnd"/>
      <w:r>
        <w:t xml:space="preserve">/ sondern auch durch alle erschreckliche </w:t>
      </w:r>
      <w:proofErr w:type="spellStart"/>
      <w:r>
        <w:t>straffungen</w:t>
      </w:r>
      <w:proofErr w:type="spellEnd"/>
      <w:r>
        <w:t xml:space="preserve">/ Als da ist der todt/ mancherley </w:t>
      </w:r>
      <w:proofErr w:type="spellStart"/>
      <w:r>
        <w:t>kranckheiten</w:t>
      </w:r>
      <w:proofErr w:type="spellEnd"/>
      <w:r>
        <w:t xml:space="preserve"> </w:t>
      </w:r>
      <w:proofErr w:type="spellStart"/>
      <w:r>
        <w:t>vnd</w:t>
      </w:r>
      <w:proofErr w:type="spellEnd"/>
      <w:r>
        <w:t xml:space="preserve"> seuchen/ krieg/ groß </w:t>
      </w:r>
      <w:proofErr w:type="spellStart"/>
      <w:r>
        <w:t>Blutuergiessen</w:t>
      </w:r>
      <w:proofErr w:type="spellEnd"/>
      <w:r>
        <w:t xml:space="preserve">/ </w:t>
      </w:r>
      <w:proofErr w:type="spellStart"/>
      <w:r>
        <w:t>verherung</w:t>
      </w:r>
      <w:proofErr w:type="spellEnd"/>
      <w:r>
        <w:t xml:space="preserve"> </w:t>
      </w:r>
      <w:proofErr w:type="spellStart"/>
      <w:r>
        <w:t>land</w:t>
      </w:r>
      <w:proofErr w:type="spellEnd"/>
      <w:r>
        <w:t xml:space="preserve"> </w:t>
      </w:r>
      <w:proofErr w:type="spellStart"/>
      <w:r>
        <w:t>vnd</w:t>
      </w:r>
      <w:proofErr w:type="spellEnd"/>
      <w:r>
        <w:t xml:space="preserve"> </w:t>
      </w:r>
      <w:proofErr w:type="spellStart"/>
      <w:r>
        <w:t>leut</w:t>
      </w:r>
      <w:proofErr w:type="spellEnd"/>
      <w:r>
        <w:t xml:space="preserve">/ </w:t>
      </w:r>
      <w:proofErr w:type="spellStart"/>
      <w:r>
        <w:t>vnd</w:t>
      </w:r>
      <w:proofErr w:type="spellEnd"/>
      <w:r>
        <w:t xml:space="preserve"> </w:t>
      </w:r>
      <w:proofErr w:type="spellStart"/>
      <w:r>
        <w:t>vil</w:t>
      </w:r>
      <w:proofErr w:type="spellEnd"/>
      <w:r>
        <w:t xml:space="preserve"> andere plagen/ </w:t>
      </w:r>
      <w:proofErr w:type="spellStart"/>
      <w:r>
        <w:t>Welchs</w:t>
      </w:r>
      <w:proofErr w:type="spellEnd"/>
      <w:r>
        <w:t xml:space="preserve"> alles lebendige </w:t>
      </w:r>
      <w:proofErr w:type="spellStart"/>
      <w:r>
        <w:t>erinderung</w:t>
      </w:r>
      <w:proofErr w:type="spellEnd"/>
      <w:r>
        <w:t xml:space="preserve"> </w:t>
      </w:r>
      <w:proofErr w:type="spellStart"/>
      <w:r>
        <w:t>vnnd</w:t>
      </w:r>
      <w:proofErr w:type="spellEnd"/>
      <w:r>
        <w:t xml:space="preserve"> offenbare Bußpredigten </w:t>
      </w:r>
      <w:proofErr w:type="spellStart"/>
      <w:r>
        <w:t>seind</w:t>
      </w:r>
      <w:proofErr w:type="spellEnd"/>
      <w:r>
        <w:t xml:space="preserve">/ Das </w:t>
      </w:r>
      <w:proofErr w:type="spellStart"/>
      <w:r>
        <w:t>Got</w:t>
      </w:r>
      <w:proofErr w:type="spellEnd"/>
      <w:r>
        <w:t xml:space="preserve"> der Herr ob den </w:t>
      </w:r>
      <w:proofErr w:type="spellStart"/>
      <w:r>
        <w:t>sünden</w:t>
      </w:r>
      <w:proofErr w:type="spellEnd"/>
      <w:r>
        <w:t xml:space="preserve"> </w:t>
      </w:r>
      <w:proofErr w:type="spellStart"/>
      <w:r>
        <w:t>vnd</w:t>
      </w:r>
      <w:proofErr w:type="spellEnd"/>
      <w:r>
        <w:t xml:space="preserve"> allem </w:t>
      </w:r>
      <w:proofErr w:type="spellStart"/>
      <w:r>
        <w:t>vnrecht</w:t>
      </w:r>
      <w:proofErr w:type="spellEnd"/>
      <w:r>
        <w:t xml:space="preserve"> oder Gottlosem wesen </w:t>
      </w:r>
      <w:proofErr w:type="spellStart"/>
      <w:r>
        <w:t>kurtzumb</w:t>
      </w:r>
      <w:proofErr w:type="spellEnd"/>
      <w:r>
        <w:t xml:space="preserve"> kein gefallen habe/ </w:t>
      </w:r>
      <w:proofErr w:type="spellStart"/>
      <w:r>
        <w:t>Drumb</w:t>
      </w:r>
      <w:proofErr w:type="spellEnd"/>
      <w:r>
        <w:t xml:space="preserve"> wir darob ernstlich erschrecken/ </w:t>
      </w:r>
      <w:proofErr w:type="spellStart"/>
      <w:r>
        <w:t>rew</w:t>
      </w:r>
      <w:proofErr w:type="spellEnd"/>
      <w:r>
        <w:t xml:space="preserve"> </w:t>
      </w:r>
      <w:proofErr w:type="spellStart"/>
      <w:r>
        <w:t>vnnd</w:t>
      </w:r>
      <w:proofErr w:type="spellEnd"/>
      <w:r>
        <w:t xml:space="preserve"> </w:t>
      </w:r>
      <w:proofErr w:type="spellStart"/>
      <w:r>
        <w:t>leyd</w:t>
      </w:r>
      <w:proofErr w:type="spellEnd"/>
      <w:r>
        <w:t xml:space="preserve">/ </w:t>
      </w:r>
      <w:proofErr w:type="spellStart"/>
      <w:r>
        <w:t>vber</w:t>
      </w:r>
      <w:proofErr w:type="spellEnd"/>
      <w:r>
        <w:t xml:space="preserve"> </w:t>
      </w:r>
      <w:proofErr w:type="spellStart"/>
      <w:r>
        <w:t>vnnsere</w:t>
      </w:r>
      <w:proofErr w:type="spellEnd"/>
      <w:r>
        <w:t xml:space="preserve"> </w:t>
      </w:r>
      <w:proofErr w:type="spellStart"/>
      <w:r>
        <w:t>sünden</w:t>
      </w:r>
      <w:proofErr w:type="spellEnd"/>
      <w:r>
        <w:t xml:space="preserve"> empfahen </w:t>
      </w:r>
      <w:proofErr w:type="spellStart"/>
      <w:r>
        <w:t>vnd</w:t>
      </w:r>
      <w:proofErr w:type="spellEnd"/>
      <w:r>
        <w:t xml:space="preserve"> </w:t>
      </w:r>
      <w:proofErr w:type="spellStart"/>
      <w:r>
        <w:t>vns</w:t>
      </w:r>
      <w:proofErr w:type="spellEnd"/>
      <w:r>
        <w:t xml:space="preserve"> nach dem </w:t>
      </w:r>
      <w:proofErr w:type="spellStart"/>
      <w:r>
        <w:t>mitler</w:t>
      </w:r>
      <w:proofErr w:type="spellEnd"/>
      <w:r>
        <w:t xml:space="preserve"> </w:t>
      </w:r>
      <w:proofErr w:type="spellStart"/>
      <w:r>
        <w:t>vnnd</w:t>
      </w:r>
      <w:proofErr w:type="spellEnd"/>
      <w:r>
        <w:t xml:space="preserve"> </w:t>
      </w:r>
      <w:proofErr w:type="spellStart"/>
      <w:r>
        <w:t>versünder</w:t>
      </w:r>
      <w:proofErr w:type="spellEnd"/>
      <w:r>
        <w:t xml:space="preserve"> </w:t>
      </w:r>
      <w:proofErr w:type="spellStart"/>
      <w:r>
        <w:t>fleyssig</w:t>
      </w:r>
      <w:proofErr w:type="spellEnd"/>
      <w:r>
        <w:t xml:space="preserve"> </w:t>
      </w:r>
      <w:proofErr w:type="spellStart"/>
      <w:r>
        <w:t>vmbsehen</w:t>
      </w:r>
      <w:proofErr w:type="spellEnd"/>
      <w:r>
        <w:t xml:space="preserve"> sollen </w:t>
      </w:r>
      <w:proofErr w:type="spellStart"/>
      <w:r>
        <w:t>vnd</w:t>
      </w:r>
      <w:proofErr w:type="spellEnd"/>
      <w:r>
        <w:t xml:space="preserve"> müssen. </w:t>
      </w:r>
    </w:p>
    <w:p w14:paraId="049EC21E" w14:textId="77777777" w:rsidR="00477716" w:rsidRDefault="00477716" w:rsidP="00477716">
      <w:pPr>
        <w:pStyle w:val="StandardWeb"/>
      </w:pPr>
      <w:r>
        <w:rPr>
          <w:rStyle w:val="Fett"/>
          <w:rFonts w:eastAsiaTheme="majorEastAsia"/>
        </w:rPr>
        <w:t>XI.</w:t>
      </w:r>
      <w:r>
        <w:t xml:space="preserve"> </w:t>
      </w:r>
    </w:p>
    <w:p w14:paraId="5989B12B" w14:textId="77777777" w:rsidR="00477716" w:rsidRDefault="00477716" w:rsidP="00477716">
      <w:pPr>
        <w:pStyle w:val="StandardWeb"/>
      </w:pPr>
      <w:r>
        <w:t xml:space="preserve">Wenn nun das menschlich </w:t>
      </w:r>
      <w:proofErr w:type="spellStart"/>
      <w:r>
        <w:t>hertz</w:t>
      </w:r>
      <w:proofErr w:type="spellEnd"/>
      <w:r>
        <w:t xml:space="preserve"> durch </w:t>
      </w:r>
      <w:proofErr w:type="spellStart"/>
      <w:r>
        <w:t>dise</w:t>
      </w:r>
      <w:proofErr w:type="spellEnd"/>
      <w:r>
        <w:t xml:space="preserve"> straffpredigten/ also erschreckt </w:t>
      </w:r>
      <w:proofErr w:type="spellStart"/>
      <w:r>
        <w:t>vnnd</w:t>
      </w:r>
      <w:proofErr w:type="spellEnd"/>
      <w:r>
        <w:t xml:space="preserve"> recht betrübt gemacht/ drauf die tröstliche </w:t>
      </w:r>
      <w:proofErr w:type="spellStart"/>
      <w:r>
        <w:t>verheyssung</w:t>
      </w:r>
      <w:proofErr w:type="spellEnd"/>
      <w:r>
        <w:t xml:space="preserve"> im </w:t>
      </w:r>
      <w:proofErr w:type="spellStart"/>
      <w:r>
        <w:t>Euangelio</w:t>
      </w:r>
      <w:proofErr w:type="spellEnd"/>
      <w:r>
        <w:t xml:space="preserve"> anhört </w:t>
      </w:r>
      <w:proofErr w:type="spellStart"/>
      <w:r>
        <w:t>vnnd</w:t>
      </w:r>
      <w:proofErr w:type="spellEnd"/>
      <w:r>
        <w:t xml:space="preserve"> </w:t>
      </w:r>
      <w:proofErr w:type="spellStart"/>
      <w:r>
        <w:t>drauß</w:t>
      </w:r>
      <w:proofErr w:type="spellEnd"/>
      <w:r>
        <w:t xml:space="preserve"> schleust das ihm all </w:t>
      </w:r>
      <w:proofErr w:type="spellStart"/>
      <w:r>
        <w:t>sünden</w:t>
      </w:r>
      <w:proofErr w:type="spellEnd"/>
      <w:r>
        <w:t xml:space="preserve"> </w:t>
      </w:r>
      <w:proofErr w:type="spellStart"/>
      <w:r>
        <w:t>auß</w:t>
      </w:r>
      <w:proofErr w:type="spellEnd"/>
      <w:r>
        <w:t xml:space="preserve"> lauter </w:t>
      </w:r>
      <w:proofErr w:type="spellStart"/>
      <w:r>
        <w:t>erbarmung</w:t>
      </w:r>
      <w:proofErr w:type="spellEnd"/>
      <w:r>
        <w:t xml:space="preserve"> gar </w:t>
      </w:r>
      <w:proofErr w:type="spellStart"/>
      <w:r>
        <w:t>umb</w:t>
      </w:r>
      <w:proofErr w:type="spellEnd"/>
      <w:r>
        <w:t xml:space="preserve"> </w:t>
      </w:r>
      <w:proofErr w:type="spellStart"/>
      <w:r>
        <w:t>sunst</w:t>
      </w:r>
      <w:proofErr w:type="spellEnd"/>
      <w:r>
        <w:t xml:space="preserve"> </w:t>
      </w:r>
      <w:proofErr w:type="spellStart"/>
      <w:r>
        <w:t>nit</w:t>
      </w:r>
      <w:proofErr w:type="spellEnd"/>
      <w:r>
        <w:t xml:space="preserve"> </w:t>
      </w:r>
      <w:proofErr w:type="spellStart"/>
      <w:r>
        <w:t>vnnserer</w:t>
      </w:r>
      <w:proofErr w:type="spellEnd"/>
      <w:r>
        <w:t xml:space="preserve"> </w:t>
      </w:r>
      <w:proofErr w:type="spellStart"/>
      <w:r>
        <w:t>tugent</w:t>
      </w:r>
      <w:proofErr w:type="spellEnd"/>
      <w:r>
        <w:t xml:space="preserve">/ </w:t>
      </w:r>
      <w:proofErr w:type="spellStart"/>
      <w:r>
        <w:t>rew</w:t>
      </w:r>
      <w:proofErr w:type="spellEnd"/>
      <w:r>
        <w:t xml:space="preserve">/ lieb oder guter </w:t>
      </w:r>
      <w:proofErr w:type="spellStart"/>
      <w:r>
        <w:t>werck</w:t>
      </w:r>
      <w:proofErr w:type="spellEnd"/>
      <w:r>
        <w:t xml:space="preserve"> halben/ wie die auch </w:t>
      </w:r>
      <w:proofErr w:type="spellStart"/>
      <w:r>
        <w:t>heyssen</w:t>
      </w:r>
      <w:proofErr w:type="spellEnd"/>
      <w:r>
        <w:t xml:space="preserve"> </w:t>
      </w:r>
      <w:proofErr w:type="spellStart"/>
      <w:r>
        <w:t>mügen</w:t>
      </w:r>
      <w:proofErr w:type="spellEnd"/>
      <w:r>
        <w:t xml:space="preserve">/ Sondern allein von wegen des </w:t>
      </w:r>
      <w:proofErr w:type="spellStart"/>
      <w:r>
        <w:t>Sons</w:t>
      </w:r>
      <w:proofErr w:type="spellEnd"/>
      <w:r>
        <w:t xml:space="preserve"> </w:t>
      </w:r>
      <w:proofErr w:type="spellStart"/>
      <w:r>
        <w:t>vnsers</w:t>
      </w:r>
      <w:proofErr w:type="spellEnd"/>
      <w:r>
        <w:t xml:space="preserve"> Gottes </w:t>
      </w:r>
      <w:proofErr w:type="spellStart"/>
      <w:r>
        <w:t>vnd</w:t>
      </w:r>
      <w:proofErr w:type="spellEnd"/>
      <w:r>
        <w:t xml:space="preserve"> Herrn Jesu Christi/ </w:t>
      </w:r>
      <w:proofErr w:type="spellStart"/>
      <w:r>
        <w:t>geschenckt</w:t>
      </w:r>
      <w:proofErr w:type="spellEnd"/>
      <w:r>
        <w:t xml:space="preserve"> </w:t>
      </w:r>
      <w:proofErr w:type="spellStart"/>
      <w:r>
        <w:t>vnd</w:t>
      </w:r>
      <w:proofErr w:type="spellEnd"/>
      <w:r>
        <w:t xml:space="preserve"> vergeben. Inn durch </w:t>
      </w:r>
      <w:proofErr w:type="spellStart"/>
      <w:r>
        <w:t>vnd</w:t>
      </w:r>
      <w:proofErr w:type="spellEnd"/>
      <w:r>
        <w:t xml:space="preserve"> mit solchem glauben oder </w:t>
      </w:r>
      <w:proofErr w:type="spellStart"/>
      <w:r>
        <w:t>vertrawenden</w:t>
      </w:r>
      <w:proofErr w:type="spellEnd"/>
      <w:r>
        <w:t xml:space="preserve"> </w:t>
      </w:r>
      <w:proofErr w:type="spellStart"/>
      <w:r>
        <w:t>zuuersicht</w:t>
      </w:r>
      <w:proofErr w:type="spellEnd"/>
      <w:r>
        <w:t xml:space="preserve"> auf den </w:t>
      </w:r>
      <w:proofErr w:type="spellStart"/>
      <w:r>
        <w:t>Mitler</w:t>
      </w:r>
      <w:proofErr w:type="spellEnd"/>
      <w:r>
        <w:t xml:space="preserve"> Christum waren </w:t>
      </w:r>
      <w:proofErr w:type="spellStart"/>
      <w:r>
        <w:t>Got</w:t>
      </w:r>
      <w:proofErr w:type="spellEnd"/>
      <w:r>
        <w:t xml:space="preserve"> </w:t>
      </w:r>
      <w:proofErr w:type="spellStart"/>
      <w:r>
        <w:t>vnd</w:t>
      </w:r>
      <w:proofErr w:type="spellEnd"/>
      <w:r>
        <w:t xml:space="preserve"> </w:t>
      </w:r>
      <w:proofErr w:type="spellStart"/>
      <w:r>
        <w:t>mensch</w:t>
      </w:r>
      <w:proofErr w:type="spellEnd"/>
      <w:r>
        <w:t xml:space="preserve"> </w:t>
      </w:r>
      <w:proofErr w:type="spellStart"/>
      <w:r>
        <w:t>inn</w:t>
      </w:r>
      <w:proofErr w:type="spellEnd"/>
      <w:r>
        <w:t xml:space="preserve"> einer Person </w:t>
      </w:r>
      <w:proofErr w:type="spellStart"/>
      <w:r>
        <w:t>vnzertrent</w:t>
      </w:r>
      <w:proofErr w:type="spellEnd"/>
      <w:r>
        <w:t xml:space="preserve">/ </w:t>
      </w:r>
      <w:proofErr w:type="spellStart"/>
      <w:r>
        <w:t>vberkompt</w:t>
      </w:r>
      <w:proofErr w:type="spellEnd"/>
      <w:r>
        <w:t xml:space="preserve"> man </w:t>
      </w:r>
      <w:proofErr w:type="spellStart"/>
      <w:r>
        <w:t>alßdann</w:t>
      </w:r>
      <w:proofErr w:type="spellEnd"/>
      <w:r>
        <w:t xml:space="preserve"> </w:t>
      </w:r>
      <w:proofErr w:type="spellStart"/>
      <w:r>
        <w:t>eynig</w:t>
      </w:r>
      <w:proofErr w:type="spellEnd"/>
      <w:r>
        <w:t xml:space="preserve"> gar </w:t>
      </w:r>
      <w:proofErr w:type="spellStart"/>
      <w:r>
        <w:t>alllein</w:t>
      </w:r>
      <w:proofErr w:type="spellEnd"/>
      <w:r>
        <w:t xml:space="preserve"> </w:t>
      </w:r>
      <w:proofErr w:type="spellStart"/>
      <w:r>
        <w:t>warhafftig</w:t>
      </w:r>
      <w:proofErr w:type="spellEnd"/>
      <w:r>
        <w:t xml:space="preserve"> </w:t>
      </w:r>
      <w:proofErr w:type="spellStart"/>
      <w:r>
        <w:t>vnd</w:t>
      </w:r>
      <w:proofErr w:type="spellEnd"/>
      <w:r>
        <w:t xml:space="preserve"> gewiß </w:t>
      </w:r>
      <w:proofErr w:type="spellStart"/>
      <w:r>
        <w:t>vergebung</w:t>
      </w:r>
      <w:proofErr w:type="spellEnd"/>
      <w:r>
        <w:t xml:space="preserve"> der </w:t>
      </w:r>
      <w:proofErr w:type="spellStart"/>
      <w:r>
        <w:t>sünden</w:t>
      </w:r>
      <w:proofErr w:type="spellEnd"/>
      <w:r>
        <w:t xml:space="preserve">/ </w:t>
      </w:r>
      <w:proofErr w:type="spellStart"/>
      <w:r>
        <w:t>vnd</w:t>
      </w:r>
      <w:proofErr w:type="spellEnd"/>
      <w:r>
        <w:t xml:space="preserve"> die </w:t>
      </w:r>
      <w:proofErr w:type="spellStart"/>
      <w:r>
        <w:t>versünung</w:t>
      </w:r>
      <w:proofErr w:type="spellEnd"/>
      <w:r>
        <w:t xml:space="preserve"> oder die </w:t>
      </w:r>
      <w:proofErr w:type="spellStart"/>
      <w:r>
        <w:t>zurechnung</w:t>
      </w:r>
      <w:proofErr w:type="spellEnd"/>
      <w:r>
        <w:t xml:space="preserve"> der </w:t>
      </w:r>
      <w:proofErr w:type="spellStart"/>
      <w:r>
        <w:t>gerechtigkeit</w:t>
      </w:r>
      <w:proofErr w:type="spellEnd"/>
      <w:r>
        <w:t xml:space="preserve">/ </w:t>
      </w:r>
      <w:proofErr w:type="spellStart"/>
      <w:r>
        <w:t>Vnd</w:t>
      </w:r>
      <w:proofErr w:type="spellEnd"/>
      <w:r>
        <w:t xml:space="preserve"> wenn </w:t>
      </w:r>
      <w:proofErr w:type="spellStart"/>
      <w:r>
        <w:t>vns</w:t>
      </w:r>
      <w:proofErr w:type="spellEnd"/>
      <w:r>
        <w:t xml:space="preserve"> </w:t>
      </w:r>
      <w:proofErr w:type="spellStart"/>
      <w:r>
        <w:t>Got</w:t>
      </w:r>
      <w:proofErr w:type="spellEnd"/>
      <w:r>
        <w:t xml:space="preserve"> der Herr </w:t>
      </w:r>
      <w:proofErr w:type="spellStart"/>
      <w:r>
        <w:t>auff</w:t>
      </w:r>
      <w:proofErr w:type="spellEnd"/>
      <w:r>
        <w:t xml:space="preserve"> solche </w:t>
      </w:r>
      <w:proofErr w:type="spellStart"/>
      <w:r>
        <w:t>weyse</w:t>
      </w:r>
      <w:proofErr w:type="spellEnd"/>
      <w:r>
        <w:t xml:space="preserve"> die Sünden vergibt/ schenkt er </w:t>
      </w:r>
      <w:proofErr w:type="spellStart"/>
      <w:r>
        <w:t>vns</w:t>
      </w:r>
      <w:proofErr w:type="spellEnd"/>
      <w:r>
        <w:t xml:space="preserve"> auch zugleich mit den H. Geist/ </w:t>
      </w:r>
      <w:proofErr w:type="spellStart"/>
      <w:r>
        <w:t>vnd</w:t>
      </w:r>
      <w:proofErr w:type="spellEnd"/>
      <w:r>
        <w:t xml:space="preserve"> macht </w:t>
      </w:r>
      <w:proofErr w:type="spellStart"/>
      <w:r>
        <w:t>vns</w:t>
      </w:r>
      <w:proofErr w:type="spellEnd"/>
      <w:r>
        <w:t xml:space="preserve"> </w:t>
      </w:r>
      <w:proofErr w:type="spellStart"/>
      <w:r>
        <w:t>glaubigen</w:t>
      </w:r>
      <w:proofErr w:type="spellEnd"/>
      <w:r>
        <w:t xml:space="preserve"> zu erben es ewigen </w:t>
      </w:r>
      <w:proofErr w:type="spellStart"/>
      <w:r>
        <w:t>lebens</w:t>
      </w:r>
      <w:proofErr w:type="spellEnd"/>
      <w:r>
        <w:t xml:space="preserve">. </w:t>
      </w:r>
    </w:p>
    <w:p w14:paraId="125EA846" w14:textId="77777777" w:rsidR="00477716" w:rsidRDefault="00477716" w:rsidP="00477716">
      <w:pPr>
        <w:pStyle w:val="StandardWeb"/>
      </w:pPr>
      <w:r>
        <w:rPr>
          <w:rStyle w:val="Fett"/>
          <w:rFonts w:eastAsiaTheme="majorEastAsia"/>
        </w:rPr>
        <w:t>XII.</w:t>
      </w:r>
      <w:r>
        <w:t xml:space="preserve"> </w:t>
      </w:r>
    </w:p>
    <w:p w14:paraId="546A3D40" w14:textId="7BB1FEAE" w:rsidR="00477716" w:rsidRDefault="00477716" w:rsidP="00477716">
      <w:pPr>
        <w:pStyle w:val="StandardWeb"/>
      </w:pPr>
      <w:r>
        <w:t xml:space="preserve">Solcher gewissesten </w:t>
      </w:r>
      <w:proofErr w:type="spellStart"/>
      <w:r>
        <w:t>vnd</w:t>
      </w:r>
      <w:proofErr w:type="spellEnd"/>
      <w:r>
        <w:t xml:space="preserve"> aller tröstlichsten </w:t>
      </w:r>
      <w:proofErr w:type="spellStart"/>
      <w:r>
        <w:t>lere</w:t>
      </w:r>
      <w:proofErr w:type="spellEnd"/>
      <w:r>
        <w:t xml:space="preserve"> vom allein seligmachenden glauben/ hat man </w:t>
      </w:r>
      <w:proofErr w:type="spellStart"/>
      <w:r>
        <w:t>vberal</w:t>
      </w:r>
      <w:proofErr w:type="spellEnd"/>
      <w:r>
        <w:t xml:space="preserve"> </w:t>
      </w:r>
      <w:proofErr w:type="spellStart"/>
      <w:r>
        <w:t>vil</w:t>
      </w:r>
      <w:proofErr w:type="spellEnd"/>
      <w:r>
        <w:t xml:space="preserve"> Prophetischer </w:t>
      </w:r>
      <w:proofErr w:type="spellStart"/>
      <w:r>
        <w:t>vnd</w:t>
      </w:r>
      <w:proofErr w:type="spellEnd"/>
      <w:r>
        <w:t xml:space="preserve"> Apostolischer </w:t>
      </w:r>
      <w:proofErr w:type="spellStart"/>
      <w:r>
        <w:t>Vnvberwintliche</w:t>
      </w:r>
      <w:proofErr w:type="spellEnd"/>
      <w:r>
        <w:t xml:space="preserve"> </w:t>
      </w:r>
      <w:proofErr w:type="spellStart"/>
      <w:r>
        <w:t>zeugnuß</w:t>
      </w:r>
      <w:proofErr w:type="spellEnd"/>
      <w:r>
        <w:t xml:space="preserve">/ Nemlich </w:t>
      </w:r>
      <w:proofErr w:type="spellStart"/>
      <w:r>
        <w:t>zun</w:t>
      </w:r>
      <w:proofErr w:type="spellEnd"/>
      <w:r>
        <w:t xml:space="preserve"> Röm. am </w:t>
      </w:r>
      <w:proofErr w:type="spellStart"/>
      <w:r>
        <w:t>iii.</w:t>
      </w:r>
      <w:proofErr w:type="spellEnd"/>
      <w:r>
        <w:t xml:space="preserve"> So schliessen </w:t>
      </w:r>
      <w:proofErr w:type="spellStart"/>
      <w:r>
        <w:t>vnnd</w:t>
      </w:r>
      <w:proofErr w:type="spellEnd"/>
      <w:r>
        <w:t xml:space="preserve"> halten wir nun/ das der </w:t>
      </w:r>
      <w:proofErr w:type="spellStart"/>
      <w:r>
        <w:t>mensch</w:t>
      </w:r>
      <w:proofErr w:type="spellEnd"/>
      <w:r>
        <w:t xml:space="preserve"> gerecht werde/ on des </w:t>
      </w:r>
      <w:proofErr w:type="spellStart"/>
      <w:r>
        <w:t>gesetzes</w:t>
      </w:r>
      <w:proofErr w:type="spellEnd"/>
      <w:r>
        <w:t xml:space="preserve"> </w:t>
      </w:r>
      <w:proofErr w:type="spellStart"/>
      <w:r>
        <w:t>werck</w:t>
      </w:r>
      <w:proofErr w:type="spellEnd"/>
      <w:r>
        <w:t xml:space="preserve">/ allein durch den glauben. Item/ am selben </w:t>
      </w:r>
      <w:proofErr w:type="spellStart"/>
      <w:r>
        <w:t>ort</w:t>
      </w:r>
      <w:proofErr w:type="spellEnd"/>
      <w:r>
        <w:t xml:space="preserve"> sagt Paulus </w:t>
      </w:r>
      <w:proofErr w:type="spellStart"/>
      <w:r>
        <w:t>gewaltigklich</w:t>
      </w:r>
      <w:proofErr w:type="spellEnd"/>
      <w:r>
        <w:t xml:space="preserve">. Wir werden on verdienst gerecht </w:t>
      </w:r>
      <w:proofErr w:type="spellStart"/>
      <w:r>
        <w:t>auß</w:t>
      </w:r>
      <w:proofErr w:type="spellEnd"/>
      <w:r>
        <w:t xml:space="preserve"> seiner </w:t>
      </w:r>
      <w:proofErr w:type="spellStart"/>
      <w:r>
        <w:t>Genade</w:t>
      </w:r>
      <w:proofErr w:type="spellEnd"/>
      <w:r>
        <w:t xml:space="preserve">/ durch die </w:t>
      </w:r>
      <w:proofErr w:type="spellStart"/>
      <w:r>
        <w:t>erlösung</w:t>
      </w:r>
      <w:proofErr w:type="spellEnd"/>
      <w:r>
        <w:t xml:space="preserve"> so durch Christum Jesum geschehen ist/ welchen Gott hat </w:t>
      </w:r>
      <w:proofErr w:type="spellStart"/>
      <w:r>
        <w:t>fürgestellt</w:t>
      </w:r>
      <w:proofErr w:type="spellEnd"/>
      <w:r>
        <w:t xml:space="preserve"> zu einem </w:t>
      </w:r>
      <w:proofErr w:type="spellStart"/>
      <w:r>
        <w:t>gnadenstul</w:t>
      </w:r>
      <w:proofErr w:type="spellEnd"/>
      <w:r>
        <w:t xml:space="preserve">/ durch den glauben in seinem </w:t>
      </w:r>
      <w:proofErr w:type="spellStart"/>
      <w:r>
        <w:t>blut</w:t>
      </w:r>
      <w:proofErr w:type="spellEnd"/>
      <w:r>
        <w:t xml:space="preserve">/ damit er die </w:t>
      </w:r>
      <w:proofErr w:type="spellStart"/>
      <w:r>
        <w:t>gerechtigkeit</w:t>
      </w:r>
      <w:proofErr w:type="spellEnd"/>
      <w:r>
        <w:t xml:space="preserve"> die vor im gilt/ </w:t>
      </w:r>
      <w:proofErr w:type="spellStart"/>
      <w:r>
        <w:t>dabiete</w:t>
      </w:r>
      <w:proofErr w:type="spellEnd"/>
      <w:r>
        <w:t xml:space="preserve">. </w:t>
      </w:r>
      <w:proofErr w:type="spellStart"/>
      <w:r>
        <w:t>Actorum</w:t>
      </w:r>
      <w:proofErr w:type="spellEnd"/>
      <w:r>
        <w:t xml:space="preserve"> x. Von diesem zeugen alle Propheten/ das durch seinen </w:t>
      </w:r>
      <w:proofErr w:type="spellStart"/>
      <w:r>
        <w:t>namen</w:t>
      </w:r>
      <w:proofErr w:type="spellEnd"/>
      <w:r>
        <w:t xml:space="preserve">/ alle die an ihn glauben/ </w:t>
      </w:r>
      <w:proofErr w:type="spellStart"/>
      <w:r>
        <w:t>vergebung</w:t>
      </w:r>
      <w:proofErr w:type="spellEnd"/>
      <w:r>
        <w:t xml:space="preserve"> der </w:t>
      </w:r>
      <w:proofErr w:type="spellStart"/>
      <w:r>
        <w:t>sünde</w:t>
      </w:r>
      <w:proofErr w:type="spellEnd"/>
      <w:r>
        <w:t xml:space="preserve"> empfahen sollen. Genesis/ xv. Abraham hat Gotte </w:t>
      </w:r>
      <w:proofErr w:type="spellStart"/>
      <w:r>
        <w:t>gegleubet</w:t>
      </w:r>
      <w:proofErr w:type="spellEnd"/>
      <w:r>
        <w:t xml:space="preserve">/ </w:t>
      </w:r>
      <w:proofErr w:type="spellStart"/>
      <w:r>
        <w:t>vnd</w:t>
      </w:r>
      <w:proofErr w:type="spellEnd"/>
      <w:r>
        <w:t xml:space="preserve"> das ist </w:t>
      </w:r>
      <w:proofErr w:type="spellStart"/>
      <w:r>
        <w:t>jm</w:t>
      </w:r>
      <w:proofErr w:type="spellEnd"/>
      <w:r>
        <w:t xml:space="preserve"> zur </w:t>
      </w:r>
      <w:proofErr w:type="spellStart"/>
      <w:r>
        <w:t>gerechtigkey</w:t>
      </w:r>
      <w:proofErr w:type="spellEnd"/>
      <w:r>
        <w:t xml:space="preserve"> gerechnet/ </w:t>
      </w:r>
      <w:r w:rsidRPr="00477716">
        <w:t>Solche</w:t>
      </w:r>
      <w:r>
        <w:t xml:space="preserve"> </w:t>
      </w:r>
      <w:proofErr w:type="spellStart"/>
      <w:r w:rsidRPr="00477716">
        <w:t>Euangelische</w:t>
      </w:r>
      <w:proofErr w:type="spellEnd"/>
      <w:r>
        <w:t xml:space="preserve"> trostpredigten/ zeucht der Apostel </w:t>
      </w:r>
      <w:proofErr w:type="spellStart"/>
      <w:r>
        <w:t>zun</w:t>
      </w:r>
      <w:proofErr w:type="spellEnd"/>
      <w:r>
        <w:t xml:space="preserve"> Röm. </w:t>
      </w:r>
      <w:proofErr w:type="spellStart"/>
      <w:r>
        <w:t>iiii</w:t>
      </w:r>
      <w:proofErr w:type="spellEnd"/>
      <w:r>
        <w:t xml:space="preserve">. </w:t>
      </w:r>
      <w:proofErr w:type="spellStart"/>
      <w:r>
        <w:t>vnd</w:t>
      </w:r>
      <w:proofErr w:type="spellEnd"/>
      <w:r>
        <w:t xml:space="preserve"> Galat. </w:t>
      </w:r>
      <w:proofErr w:type="spellStart"/>
      <w:r>
        <w:t>iii.</w:t>
      </w:r>
      <w:proofErr w:type="spellEnd"/>
      <w:r>
        <w:t xml:space="preserve"> </w:t>
      </w:r>
      <w:proofErr w:type="spellStart"/>
      <w:r>
        <w:t>nit</w:t>
      </w:r>
      <w:proofErr w:type="spellEnd"/>
      <w:r>
        <w:t xml:space="preserve"> allein </w:t>
      </w:r>
      <w:proofErr w:type="spellStart"/>
      <w:r>
        <w:t>darumb</w:t>
      </w:r>
      <w:proofErr w:type="spellEnd"/>
      <w:r>
        <w:t xml:space="preserve"> an/ auf das er damit die stets gewesene </w:t>
      </w:r>
      <w:proofErr w:type="spellStart"/>
      <w:r>
        <w:t>gleichformigkeit</w:t>
      </w:r>
      <w:proofErr w:type="spellEnd"/>
      <w:r>
        <w:t xml:space="preserve"> der Christlichen gemein im lehren </w:t>
      </w:r>
      <w:proofErr w:type="spellStart"/>
      <w:r>
        <w:t>beweyse</w:t>
      </w:r>
      <w:proofErr w:type="spellEnd"/>
      <w:r>
        <w:t xml:space="preserve"> </w:t>
      </w:r>
      <w:proofErr w:type="spellStart"/>
      <w:r>
        <w:t>vnd</w:t>
      </w:r>
      <w:proofErr w:type="spellEnd"/>
      <w:r>
        <w:t xml:space="preserve"> war mach/ Sondern auch der </w:t>
      </w:r>
      <w:proofErr w:type="spellStart"/>
      <w:r>
        <w:t>vrsachen</w:t>
      </w:r>
      <w:proofErr w:type="spellEnd"/>
      <w:r>
        <w:t xml:space="preserve"> halber/ damit er gut deutsch </w:t>
      </w:r>
      <w:proofErr w:type="spellStart"/>
      <w:r>
        <w:t>vnd</w:t>
      </w:r>
      <w:proofErr w:type="spellEnd"/>
      <w:r>
        <w:t xml:space="preserve"> gar </w:t>
      </w:r>
      <w:proofErr w:type="spellStart"/>
      <w:r>
        <w:t>verstentlich</w:t>
      </w:r>
      <w:proofErr w:type="spellEnd"/>
      <w:r>
        <w:t xml:space="preserve"> vom glauben </w:t>
      </w:r>
      <w:proofErr w:type="spellStart"/>
      <w:r>
        <w:t>vnnd</w:t>
      </w:r>
      <w:proofErr w:type="spellEnd"/>
      <w:r>
        <w:t xml:space="preserve"> der </w:t>
      </w:r>
      <w:proofErr w:type="spellStart"/>
      <w:r>
        <w:t>gerechtigkeit</w:t>
      </w:r>
      <w:proofErr w:type="spellEnd"/>
      <w:r>
        <w:t xml:space="preserve"> rede/ </w:t>
      </w:r>
      <w:proofErr w:type="spellStart"/>
      <w:r>
        <w:t>vnd</w:t>
      </w:r>
      <w:proofErr w:type="spellEnd"/>
      <w:r>
        <w:t xml:space="preserve"> </w:t>
      </w:r>
      <w:proofErr w:type="spellStart"/>
      <w:r>
        <w:t>gruntlich</w:t>
      </w:r>
      <w:proofErr w:type="spellEnd"/>
      <w:r>
        <w:t xml:space="preserve"> </w:t>
      </w:r>
      <w:proofErr w:type="spellStart"/>
      <w:r>
        <w:t>schliesse</w:t>
      </w:r>
      <w:proofErr w:type="spellEnd"/>
      <w:r>
        <w:t xml:space="preserve">/ Das man allein mit dem glauben die </w:t>
      </w:r>
      <w:proofErr w:type="spellStart"/>
      <w:r>
        <w:t>verheissung</w:t>
      </w:r>
      <w:proofErr w:type="spellEnd"/>
      <w:r>
        <w:t xml:space="preserve"> </w:t>
      </w:r>
      <w:proofErr w:type="spellStart"/>
      <w:r>
        <w:t>annemen</w:t>
      </w:r>
      <w:proofErr w:type="spellEnd"/>
      <w:r>
        <w:t xml:space="preserve"> </w:t>
      </w:r>
      <w:proofErr w:type="spellStart"/>
      <w:r>
        <w:t>vnd</w:t>
      </w:r>
      <w:proofErr w:type="spellEnd"/>
      <w:r>
        <w:t xml:space="preserve"> derselben </w:t>
      </w:r>
      <w:proofErr w:type="spellStart"/>
      <w:r>
        <w:t>habhafft</w:t>
      </w:r>
      <w:proofErr w:type="spellEnd"/>
      <w:r>
        <w:t xml:space="preserve"> werden muß/ </w:t>
      </w:r>
      <w:proofErr w:type="spellStart"/>
      <w:r>
        <w:t>Vnd</w:t>
      </w:r>
      <w:proofErr w:type="spellEnd"/>
      <w:r>
        <w:t xml:space="preserve"> so der </w:t>
      </w:r>
      <w:proofErr w:type="spellStart"/>
      <w:r>
        <w:t>mensch</w:t>
      </w:r>
      <w:proofErr w:type="spellEnd"/>
      <w:r>
        <w:t xml:space="preserve"> also mit rechtem glauben </w:t>
      </w:r>
      <w:proofErr w:type="spellStart"/>
      <w:r>
        <w:t>vnd</w:t>
      </w:r>
      <w:proofErr w:type="spellEnd"/>
      <w:r>
        <w:t xml:space="preserve"> </w:t>
      </w:r>
      <w:proofErr w:type="spellStart"/>
      <w:r>
        <w:t>guttem</w:t>
      </w:r>
      <w:proofErr w:type="spellEnd"/>
      <w:r>
        <w:t xml:space="preserve"> </w:t>
      </w:r>
      <w:proofErr w:type="spellStart"/>
      <w:r>
        <w:t>vertrawen</w:t>
      </w:r>
      <w:proofErr w:type="spellEnd"/>
      <w:r>
        <w:t xml:space="preserve"> an dem </w:t>
      </w:r>
      <w:proofErr w:type="spellStart"/>
      <w:r>
        <w:t>Mitler</w:t>
      </w:r>
      <w:proofErr w:type="spellEnd"/>
      <w:r>
        <w:t xml:space="preserve"> </w:t>
      </w:r>
      <w:proofErr w:type="spellStart"/>
      <w:r>
        <w:t>begnügig</w:t>
      </w:r>
      <w:proofErr w:type="spellEnd"/>
      <w:r>
        <w:t xml:space="preserve"> </w:t>
      </w:r>
      <w:proofErr w:type="spellStart"/>
      <w:r>
        <w:t>vnd</w:t>
      </w:r>
      <w:proofErr w:type="spellEnd"/>
      <w:r>
        <w:t xml:space="preserve"> </w:t>
      </w:r>
      <w:proofErr w:type="spellStart"/>
      <w:r>
        <w:t>zufriden</w:t>
      </w:r>
      <w:proofErr w:type="spellEnd"/>
      <w:r>
        <w:t xml:space="preserve"> ist/ das </w:t>
      </w:r>
      <w:proofErr w:type="spellStart"/>
      <w:r>
        <w:t>jm</w:t>
      </w:r>
      <w:proofErr w:type="spellEnd"/>
      <w:r>
        <w:t xml:space="preserve"> </w:t>
      </w:r>
      <w:proofErr w:type="spellStart"/>
      <w:r>
        <w:t>warhafftig</w:t>
      </w:r>
      <w:proofErr w:type="spellEnd"/>
      <w:r>
        <w:t xml:space="preserve"> die </w:t>
      </w:r>
      <w:proofErr w:type="spellStart"/>
      <w:r>
        <w:t>gerechtigkeyt</w:t>
      </w:r>
      <w:proofErr w:type="spellEnd"/>
      <w:r>
        <w:t xml:space="preserve"> zugerechnet/ das ist/ sein </w:t>
      </w:r>
      <w:proofErr w:type="spellStart"/>
      <w:r>
        <w:t>sünden</w:t>
      </w:r>
      <w:proofErr w:type="spellEnd"/>
      <w:r>
        <w:t xml:space="preserve"> vergeben/ </w:t>
      </w:r>
      <w:proofErr w:type="spellStart"/>
      <w:r>
        <w:t>vnnd</w:t>
      </w:r>
      <w:proofErr w:type="spellEnd"/>
      <w:r>
        <w:t xml:space="preserve"> er mit </w:t>
      </w:r>
      <w:proofErr w:type="spellStart"/>
      <w:r>
        <w:t>Got</w:t>
      </w:r>
      <w:proofErr w:type="spellEnd"/>
      <w:r>
        <w:t xml:space="preserve"> </w:t>
      </w:r>
      <w:proofErr w:type="spellStart"/>
      <w:r>
        <w:t>versünet</w:t>
      </w:r>
      <w:proofErr w:type="spellEnd"/>
      <w:r>
        <w:t xml:space="preserve"> werd/ von wegen des </w:t>
      </w:r>
      <w:proofErr w:type="spellStart"/>
      <w:r>
        <w:t>Mitlers</w:t>
      </w:r>
      <w:proofErr w:type="spellEnd"/>
      <w:r>
        <w:t xml:space="preserve">/ Auch in </w:t>
      </w:r>
      <w:proofErr w:type="spellStart"/>
      <w:r>
        <w:t>seim</w:t>
      </w:r>
      <w:proofErr w:type="spellEnd"/>
      <w:r>
        <w:t xml:space="preserve"> </w:t>
      </w:r>
      <w:proofErr w:type="spellStart"/>
      <w:r>
        <w:t>hertzen</w:t>
      </w:r>
      <w:proofErr w:type="spellEnd"/>
      <w:r>
        <w:t xml:space="preserve">/ </w:t>
      </w:r>
      <w:proofErr w:type="spellStart"/>
      <w:r>
        <w:t>vnd</w:t>
      </w:r>
      <w:proofErr w:type="spellEnd"/>
      <w:r>
        <w:t xml:space="preserve"> gewissen als bald ruh/ </w:t>
      </w:r>
      <w:proofErr w:type="spellStart"/>
      <w:r>
        <w:t>frid</w:t>
      </w:r>
      <w:proofErr w:type="spellEnd"/>
      <w:r>
        <w:t xml:space="preserve"> </w:t>
      </w:r>
      <w:proofErr w:type="spellStart"/>
      <w:r>
        <w:t>vnd</w:t>
      </w:r>
      <w:proofErr w:type="spellEnd"/>
      <w:r>
        <w:t xml:space="preserve"> </w:t>
      </w:r>
      <w:proofErr w:type="spellStart"/>
      <w:r>
        <w:t>trost</w:t>
      </w:r>
      <w:proofErr w:type="spellEnd"/>
      <w:r>
        <w:t xml:space="preserve"> sich </w:t>
      </w:r>
      <w:proofErr w:type="spellStart"/>
      <w:r>
        <w:t>anfahe</w:t>
      </w:r>
      <w:proofErr w:type="spellEnd"/>
      <w:r>
        <w:t xml:space="preserve">/ </w:t>
      </w:r>
      <w:proofErr w:type="spellStart"/>
      <w:r>
        <w:t>welchs</w:t>
      </w:r>
      <w:proofErr w:type="spellEnd"/>
      <w:r>
        <w:t xml:space="preserve"> dann ein </w:t>
      </w:r>
      <w:proofErr w:type="spellStart"/>
      <w:r>
        <w:t>fürschmack</w:t>
      </w:r>
      <w:proofErr w:type="spellEnd"/>
      <w:r>
        <w:t xml:space="preserve"> </w:t>
      </w:r>
      <w:proofErr w:type="spellStart"/>
      <w:r>
        <w:t>vnd</w:t>
      </w:r>
      <w:proofErr w:type="spellEnd"/>
      <w:r>
        <w:t xml:space="preserve"> </w:t>
      </w:r>
      <w:proofErr w:type="spellStart"/>
      <w:r>
        <w:t>anfang</w:t>
      </w:r>
      <w:proofErr w:type="spellEnd"/>
      <w:r>
        <w:t xml:space="preserve"> des ewigen </w:t>
      </w:r>
      <w:proofErr w:type="spellStart"/>
      <w:r>
        <w:t>lebens</w:t>
      </w:r>
      <w:proofErr w:type="spellEnd"/>
      <w:r>
        <w:t xml:space="preserve"> ist. </w:t>
      </w:r>
    </w:p>
    <w:p w14:paraId="0ABCA675" w14:textId="77777777" w:rsidR="00477716" w:rsidRDefault="00477716" w:rsidP="00477716">
      <w:pPr>
        <w:pStyle w:val="StandardWeb"/>
      </w:pPr>
      <w:r>
        <w:rPr>
          <w:rStyle w:val="Fett"/>
          <w:rFonts w:eastAsiaTheme="majorEastAsia"/>
        </w:rPr>
        <w:t>XIII.</w:t>
      </w:r>
      <w:r>
        <w:t xml:space="preserve"> </w:t>
      </w:r>
    </w:p>
    <w:p w14:paraId="024A80B1" w14:textId="77777777" w:rsidR="00477716" w:rsidRDefault="00477716" w:rsidP="00477716">
      <w:pPr>
        <w:pStyle w:val="StandardWeb"/>
      </w:pPr>
      <w:r>
        <w:t xml:space="preserve">Ferner soll man </w:t>
      </w:r>
      <w:proofErr w:type="spellStart"/>
      <w:r>
        <w:t>mercken</w:t>
      </w:r>
      <w:proofErr w:type="spellEnd"/>
      <w:r>
        <w:t xml:space="preserve">/ So man sagt/ wir werden durch den glauben gerecht/ das gleich eben so </w:t>
      </w:r>
      <w:proofErr w:type="spellStart"/>
      <w:r>
        <w:t>vil</w:t>
      </w:r>
      <w:proofErr w:type="spellEnd"/>
      <w:r>
        <w:t xml:space="preserve"> geredt ist/ als wenn man spreche/ durch das </w:t>
      </w:r>
      <w:proofErr w:type="spellStart"/>
      <w:r>
        <w:t>vertrawen</w:t>
      </w:r>
      <w:proofErr w:type="spellEnd"/>
      <w:r>
        <w:t xml:space="preserve"> an den Son Gottes werden wir </w:t>
      </w:r>
      <w:proofErr w:type="spellStart"/>
      <w:r>
        <w:t>from</w:t>
      </w:r>
      <w:proofErr w:type="spellEnd"/>
      <w:r>
        <w:t xml:space="preserve"> </w:t>
      </w:r>
      <w:proofErr w:type="spellStart"/>
      <w:r>
        <w:t>vnd</w:t>
      </w:r>
      <w:proofErr w:type="spellEnd"/>
      <w:r>
        <w:t xml:space="preserve"> gerecht/ </w:t>
      </w:r>
      <w:proofErr w:type="spellStart"/>
      <w:r>
        <w:t>Nit</w:t>
      </w:r>
      <w:proofErr w:type="spellEnd"/>
      <w:r>
        <w:t xml:space="preserve"> von wegen </w:t>
      </w:r>
      <w:proofErr w:type="spellStart"/>
      <w:r>
        <w:t>vnser</w:t>
      </w:r>
      <w:proofErr w:type="spellEnd"/>
      <w:r>
        <w:t xml:space="preserve"> </w:t>
      </w:r>
      <w:proofErr w:type="spellStart"/>
      <w:r>
        <w:t>geschickligkeit</w:t>
      </w:r>
      <w:proofErr w:type="spellEnd"/>
      <w:r>
        <w:t xml:space="preserve">/ Sondern das er der </w:t>
      </w:r>
      <w:proofErr w:type="spellStart"/>
      <w:r>
        <w:t>versöner</w:t>
      </w:r>
      <w:proofErr w:type="spellEnd"/>
      <w:r>
        <w:t xml:space="preserve"> ist/ </w:t>
      </w:r>
      <w:proofErr w:type="spellStart"/>
      <w:r>
        <w:t>inn</w:t>
      </w:r>
      <w:proofErr w:type="spellEnd"/>
      <w:r>
        <w:t xml:space="preserve"> welchen </w:t>
      </w:r>
      <w:proofErr w:type="spellStart"/>
      <w:r>
        <w:t>dz</w:t>
      </w:r>
      <w:proofErr w:type="spellEnd"/>
      <w:r>
        <w:t xml:space="preserve"> </w:t>
      </w:r>
      <w:proofErr w:type="spellStart"/>
      <w:r>
        <w:t>hertz</w:t>
      </w:r>
      <w:proofErr w:type="spellEnd"/>
      <w:r>
        <w:t xml:space="preserve"> beruhet/ </w:t>
      </w:r>
      <w:proofErr w:type="spellStart"/>
      <w:r>
        <w:t>vnd</w:t>
      </w:r>
      <w:proofErr w:type="spellEnd"/>
      <w:r>
        <w:t xml:space="preserve"> </w:t>
      </w:r>
      <w:proofErr w:type="spellStart"/>
      <w:r>
        <w:t>zufriden</w:t>
      </w:r>
      <w:proofErr w:type="spellEnd"/>
      <w:r>
        <w:t xml:space="preserve"> ist/ durch den glauben an die </w:t>
      </w:r>
      <w:proofErr w:type="spellStart"/>
      <w:r>
        <w:t>verheissene</w:t>
      </w:r>
      <w:proofErr w:type="spellEnd"/>
      <w:r>
        <w:t xml:space="preserve"> </w:t>
      </w:r>
      <w:proofErr w:type="spellStart"/>
      <w:r>
        <w:t>barmhertzigkeit</w:t>
      </w:r>
      <w:proofErr w:type="spellEnd"/>
      <w:r>
        <w:t xml:space="preserve"> von seinet wegen geschehen/ </w:t>
      </w:r>
      <w:proofErr w:type="spellStart"/>
      <w:r>
        <w:t>Disen</w:t>
      </w:r>
      <w:proofErr w:type="spellEnd"/>
      <w:r>
        <w:t xml:space="preserve"> Glauben </w:t>
      </w:r>
      <w:proofErr w:type="spellStart"/>
      <w:r>
        <w:t>vnd</w:t>
      </w:r>
      <w:proofErr w:type="spellEnd"/>
      <w:r>
        <w:t xml:space="preserve"> solche </w:t>
      </w:r>
      <w:proofErr w:type="spellStart"/>
      <w:r>
        <w:t>zuuersicht</w:t>
      </w:r>
      <w:proofErr w:type="spellEnd"/>
      <w:r>
        <w:t xml:space="preserve"> erwecket Gott durch sein </w:t>
      </w:r>
      <w:proofErr w:type="spellStart"/>
      <w:r>
        <w:t>Heyligen</w:t>
      </w:r>
      <w:proofErr w:type="spellEnd"/>
      <w:r>
        <w:t xml:space="preserve"> </w:t>
      </w:r>
      <w:proofErr w:type="spellStart"/>
      <w:r>
        <w:t>Geyst</w:t>
      </w:r>
      <w:proofErr w:type="spellEnd"/>
      <w:r>
        <w:t xml:space="preserve">/ wie Paulus sagt/ </w:t>
      </w:r>
      <w:proofErr w:type="spellStart"/>
      <w:r>
        <w:t>Ir</w:t>
      </w:r>
      <w:proofErr w:type="spellEnd"/>
      <w:r>
        <w:t xml:space="preserve"> habt ein </w:t>
      </w:r>
      <w:proofErr w:type="spellStart"/>
      <w:r>
        <w:t>kindtlichen</w:t>
      </w:r>
      <w:proofErr w:type="spellEnd"/>
      <w:r>
        <w:t xml:space="preserve"> Geist empfangen/ durch welchen wir </w:t>
      </w:r>
      <w:proofErr w:type="spellStart"/>
      <w:r>
        <w:t>ruffen</w:t>
      </w:r>
      <w:proofErr w:type="spellEnd"/>
      <w:r>
        <w:t xml:space="preserve"> Abba lieber Vatter/ Rom. viii. </w:t>
      </w:r>
    </w:p>
    <w:p w14:paraId="7F37C3E3" w14:textId="77777777" w:rsidR="00477716" w:rsidRDefault="00477716" w:rsidP="00477716">
      <w:pPr>
        <w:pStyle w:val="StandardWeb"/>
      </w:pPr>
      <w:r>
        <w:rPr>
          <w:rStyle w:val="Fett"/>
          <w:rFonts w:eastAsiaTheme="majorEastAsia"/>
        </w:rPr>
        <w:t>XIV.</w:t>
      </w:r>
      <w:r>
        <w:t xml:space="preserve"> </w:t>
      </w:r>
    </w:p>
    <w:p w14:paraId="1962E783" w14:textId="77777777" w:rsidR="00477716" w:rsidRDefault="00477716" w:rsidP="00477716">
      <w:pPr>
        <w:pStyle w:val="StandardWeb"/>
      </w:pPr>
      <w:r>
        <w:t xml:space="preserve">Allhie muß man sonderlich des </w:t>
      </w:r>
      <w:proofErr w:type="spellStart"/>
      <w:r>
        <w:t>wörtlin</w:t>
      </w:r>
      <w:proofErr w:type="spellEnd"/>
      <w:r>
        <w:t xml:space="preserve"> Gratis: </w:t>
      </w:r>
      <w:proofErr w:type="spellStart"/>
      <w:r>
        <w:t>vmb</w:t>
      </w:r>
      <w:proofErr w:type="spellEnd"/>
      <w:r>
        <w:t xml:space="preserve"> </w:t>
      </w:r>
      <w:proofErr w:type="spellStart"/>
      <w:r>
        <w:t>sunst</w:t>
      </w:r>
      <w:proofErr w:type="spellEnd"/>
      <w:r>
        <w:t xml:space="preserve">/ on verdienst </w:t>
      </w:r>
      <w:proofErr w:type="spellStart"/>
      <w:r>
        <w:t>warnemen</w:t>
      </w:r>
      <w:proofErr w:type="spellEnd"/>
      <w:r>
        <w:t xml:space="preserve">/ </w:t>
      </w:r>
      <w:proofErr w:type="spellStart"/>
      <w:r>
        <w:t>weyls</w:t>
      </w:r>
      <w:proofErr w:type="spellEnd"/>
      <w:r>
        <w:t xml:space="preserve"> Paulus sehr </w:t>
      </w:r>
      <w:proofErr w:type="spellStart"/>
      <w:r>
        <w:t>offt</w:t>
      </w:r>
      <w:proofErr w:type="spellEnd"/>
      <w:r>
        <w:t xml:space="preserve"> widerholt </w:t>
      </w:r>
      <w:proofErr w:type="spellStart"/>
      <w:r>
        <w:t>vnd</w:t>
      </w:r>
      <w:proofErr w:type="spellEnd"/>
      <w:r>
        <w:t xml:space="preserve"> gebraucht/ damit schleust er gar </w:t>
      </w:r>
      <w:proofErr w:type="spellStart"/>
      <w:r>
        <w:t>auß</w:t>
      </w:r>
      <w:proofErr w:type="spellEnd"/>
      <w:r>
        <w:t xml:space="preserve">/ </w:t>
      </w:r>
      <w:proofErr w:type="spellStart"/>
      <w:r>
        <w:t>vnd</w:t>
      </w:r>
      <w:proofErr w:type="spellEnd"/>
      <w:r>
        <w:t xml:space="preserve"> hebt auf allen verdienst </w:t>
      </w:r>
      <w:proofErr w:type="spellStart"/>
      <w:r>
        <w:t>vnserer</w:t>
      </w:r>
      <w:proofErr w:type="spellEnd"/>
      <w:r>
        <w:t xml:space="preserve"> </w:t>
      </w:r>
      <w:proofErr w:type="spellStart"/>
      <w:r>
        <w:t>werck</w:t>
      </w:r>
      <w:proofErr w:type="spellEnd"/>
      <w:r>
        <w:t xml:space="preserve">/ Derhalben pflegen wir auch in </w:t>
      </w:r>
      <w:proofErr w:type="spellStart"/>
      <w:r>
        <w:t>vnsern</w:t>
      </w:r>
      <w:proofErr w:type="spellEnd"/>
      <w:r>
        <w:t xml:space="preserve"> </w:t>
      </w:r>
      <w:proofErr w:type="spellStart"/>
      <w:r>
        <w:t>kirchen</w:t>
      </w:r>
      <w:proofErr w:type="spellEnd"/>
      <w:r>
        <w:t xml:space="preserve"> also zureden: Wir werden allein durch den glauben gerecht: </w:t>
      </w:r>
      <w:proofErr w:type="spellStart"/>
      <w:r>
        <w:t>Welchs</w:t>
      </w:r>
      <w:proofErr w:type="spellEnd"/>
      <w:r>
        <w:t xml:space="preserve"> die </w:t>
      </w:r>
      <w:proofErr w:type="spellStart"/>
      <w:r>
        <w:t>meynung</w:t>
      </w:r>
      <w:proofErr w:type="spellEnd"/>
      <w:r>
        <w:t xml:space="preserve"> </w:t>
      </w:r>
      <w:proofErr w:type="spellStart"/>
      <w:r>
        <w:t>vnnd</w:t>
      </w:r>
      <w:proofErr w:type="spellEnd"/>
      <w:r>
        <w:t xml:space="preserve"> den </w:t>
      </w:r>
      <w:proofErr w:type="spellStart"/>
      <w:r>
        <w:t>verstant</w:t>
      </w:r>
      <w:proofErr w:type="spellEnd"/>
      <w:r>
        <w:t xml:space="preserve"> hat/ Frey lauter </w:t>
      </w:r>
      <w:proofErr w:type="spellStart"/>
      <w:r>
        <w:t>vmbsunst</w:t>
      </w:r>
      <w:proofErr w:type="spellEnd"/>
      <w:r>
        <w:t xml:space="preserve">/ allein von wegen des </w:t>
      </w:r>
      <w:proofErr w:type="spellStart"/>
      <w:r>
        <w:t>Mitlers</w:t>
      </w:r>
      <w:proofErr w:type="spellEnd"/>
      <w:r>
        <w:t xml:space="preserve">/ nicht </w:t>
      </w:r>
      <w:proofErr w:type="spellStart"/>
      <w:r>
        <w:t>vnserer</w:t>
      </w:r>
      <w:proofErr w:type="spellEnd"/>
      <w:r>
        <w:t xml:space="preserve"> </w:t>
      </w:r>
      <w:proofErr w:type="spellStart"/>
      <w:r>
        <w:t>rew</w:t>
      </w:r>
      <w:proofErr w:type="spellEnd"/>
      <w:r>
        <w:t xml:space="preserve">/ </w:t>
      </w:r>
      <w:proofErr w:type="spellStart"/>
      <w:r>
        <w:t>buß</w:t>
      </w:r>
      <w:proofErr w:type="spellEnd"/>
      <w:r>
        <w:t xml:space="preserve"> oder anderer </w:t>
      </w:r>
      <w:proofErr w:type="spellStart"/>
      <w:r>
        <w:t>gutten</w:t>
      </w:r>
      <w:proofErr w:type="spellEnd"/>
      <w:r>
        <w:t xml:space="preserve"> </w:t>
      </w:r>
      <w:proofErr w:type="spellStart"/>
      <w:r>
        <w:t>werck</w:t>
      </w:r>
      <w:proofErr w:type="spellEnd"/>
      <w:r>
        <w:t xml:space="preserve"> </w:t>
      </w:r>
      <w:proofErr w:type="spellStart"/>
      <w:r>
        <w:t>vnd</w:t>
      </w:r>
      <w:proofErr w:type="spellEnd"/>
      <w:r>
        <w:t xml:space="preserve"> </w:t>
      </w:r>
      <w:proofErr w:type="spellStart"/>
      <w:r>
        <w:t>eygnen</w:t>
      </w:r>
      <w:proofErr w:type="spellEnd"/>
      <w:r>
        <w:t xml:space="preserve"> </w:t>
      </w:r>
      <w:proofErr w:type="spellStart"/>
      <w:r>
        <w:t>verdinsts</w:t>
      </w:r>
      <w:proofErr w:type="spellEnd"/>
      <w:r>
        <w:t xml:space="preserve"> halber werden wir </w:t>
      </w:r>
      <w:proofErr w:type="spellStart"/>
      <w:r>
        <w:t>versünet</w:t>
      </w:r>
      <w:proofErr w:type="spellEnd"/>
      <w:r>
        <w:t xml:space="preserve"> </w:t>
      </w:r>
      <w:proofErr w:type="spellStart"/>
      <w:r>
        <w:t>vnd</w:t>
      </w:r>
      <w:proofErr w:type="spellEnd"/>
      <w:r>
        <w:t xml:space="preserve"> erlangen die </w:t>
      </w:r>
      <w:proofErr w:type="spellStart"/>
      <w:r>
        <w:t>verzeihung</w:t>
      </w:r>
      <w:proofErr w:type="spellEnd"/>
      <w:r>
        <w:t xml:space="preserve"> all </w:t>
      </w:r>
      <w:proofErr w:type="spellStart"/>
      <w:r>
        <w:t>vnserer</w:t>
      </w:r>
      <w:proofErr w:type="spellEnd"/>
      <w:r>
        <w:t xml:space="preserve"> </w:t>
      </w:r>
      <w:proofErr w:type="spellStart"/>
      <w:r>
        <w:t>sünden</w:t>
      </w:r>
      <w:proofErr w:type="spellEnd"/>
      <w:r>
        <w:t xml:space="preserve">. </w:t>
      </w:r>
    </w:p>
    <w:p w14:paraId="0258435E" w14:textId="77777777" w:rsidR="00477716" w:rsidRDefault="00477716" w:rsidP="00477716">
      <w:pPr>
        <w:pStyle w:val="StandardWeb"/>
      </w:pPr>
      <w:r>
        <w:rPr>
          <w:rStyle w:val="Fett"/>
          <w:rFonts w:eastAsiaTheme="majorEastAsia"/>
        </w:rPr>
        <w:t>XV.</w:t>
      </w:r>
      <w:r>
        <w:t xml:space="preserve"> </w:t>
      </w:r>
    </w:p>
    <w:p w14:paraId="0F1D1829" w14:textId="77777777" w:rsidR="00477716" w:rsidRDefault="00477716" w:rsidP="00477716">
      <w:pPr>
        <w:pStyle w:val="StandardWeb"/>
      </w:pPr>
      <w:r>
        <w:t xml:space="preserve">Dann ob </w:t>
      </w:r>
      <w:proofErr w:type="spellStart"/>
      <w:r>
        <w:t>wol</w:t>
      </w:r>
      <w:proofErr w:type="spellEnd"/>
      <w:r>
        <w:t xml:space="preserve"> recht </w:t>
      </w:r>
      <w:proofErr w:type="spellStart"/>
      <w:r>
        <w:t>buß</w:t>
      </w:r>
      <w:proofErr w:type="spellEnd"/>
      <w:r>
        <w:t xml:space="preserve"> </w:t>
      </w:r>
      <w:proofErr w:type="spellStart"/>
      <w:r>
        <w:t>vnnd</w:t>
      </w:r>
      <w:proofErr w:type="spellEnd"/>
      <w:r>
        <w:t xml:space="preserve"> dero </w:t>
      </w:r>
      <w:proofErr w:type="spellStart"/>
      <w:r>
        <w:t>frucht</w:t>
      </w:r>
      <w:proofErr w:type="spellEnd"/>
      <w:r>
        <w:t xml:space="preserve"> </w:t>
      </w:r>
      <w:proofErr w:type="spellStart"/>
      <w:r>
        <w:t>vnd</w:t>
      </w:r>
      <w:proofErr w:type="spellEnd"/>
      <w:r>
        <w:t xml:space="preserve"> andere </w:t>
      </w:r>
      <w:proofErr w:type="spellStart"/>
      <w:r>
        <w:t>tugenden</w:t>
      </w:r>
      <w:proofErr w:type="spellEnd"/>
      <w:r>
        <w:t xml:space="preserve"> mit dem glauben zugleich erweckt werden/ So findt doch solche </w:t>
      </w:r>
      <w:proofErr w:type="spellStart"/>
      <w:r>
        <w:t>tugent</w:t>
      </w:r>
      <w:proofErr w:type="spellEnd"/>
      <w:r>
        <w:t xml:space="preserve"> </w:t>
      </w:r>
      <w:proofErr w:type="spellStart"/>
      <w:r>
        <w:t>nit</w:t>
      </w:r>
      <w:proofErr w:type="spellEnd"/>
      <w:r>
        <w:t xml:space="preserve"> die </w:t>
      </w:r>
      <w:proofErr w:type="spellStart"/>
      <w:r>
        <w:t>vrsach</w:t>
      </w:r>
      <w:proofErr w:type="spellEnd"/>
      <w:r>
        <w:t xml:space="preserve"> oder das verdienst/ der </w:t>
      </w:r>
      <w:proofErr w:type="spellStart"/>
      <w:r>
        <w:t>vergebung</w:t>
      </w:r>
      <w:proofErr w:type="spellEnd"/>
      <w:r>
        <w:t xml:space="preserve"> der Sünden/ der </w:t>
      </w:r>
      <w:proofErr w:type="spellStart"/>
      <w:r>
        <w:t>mennsch</w:t>
      </w:r>
      <w:proofErr w:type="spellEnd"/>
      <w:r>
        <w:t xml:space="preserve"> </w:t>
      </w:r>
      <w:proofErr w:type="spellStart"/>
      <w:r>
        <w:t>gefelt</w:t>
      </w:r>
      <w:proofErr w:type="spellEnd"/>
      <w:r>
        <w:t xml:space="preserve"> auch Gotte derhalben nicht/ </w:t>
      </w:r>
      <w:proofErr w:type="spellStart"/>
      <w:r>
        <w:t>Sonndern</w:t>
      </w:r>
      <w:proofErr w:type="spellEnd"/>
      <w:r>
        <w:t xml:space="preserve"> die </w:t>
      </w:r>
      <w:proofErr w:type="spellStart"/>
      <w:r>
        <w:t>person</w:t>
      </w:r>
      <w:proofErr w:type="spellEnd"/>
      <w:r>
        <w:t xml:space="preserve"> erlangt </w:t>
      </w:r>
      <w:proofErr w:type="spellStart"/>
      <w:r>
        <w:t>verzeyhung</w:t>
      </w:r>
      <w:proofErr w:type="spellEnd"/>
      <w:r>
        <w:t xml:space="preserve"> der </w:t>
      </w:r>
      <w:proofErr w:type="spellStart"/>
      <w:r>
        <w:t>sünden</w:t>
      </w:r>
      <w:proofErr w:type="spellEnd"/>
      <w:r>
        <w:t xml:space="preserve">/ </w:t>
      </w:r>
      <w:proofErr w:type="spellStart"/>
      <w:r>
        <w:t>vnd</w:t>
      </w:r>
      <w:proofErr w:type="spellEnd"/>
      <w:r>
        <w:t xml:space="preserve"> ist </w:t>
      </w:r>
      <w:proofErr w:type="spellStart"/>
      <w:r>
        <w:t>angenem</w:t>
      </w:r>
      <w:proofErr w:type="spellEnd"/>
      <w:r>
        <w:t xml:space="preserve"> von wegen des </w:t>
      </w:r>
      <w:proofErr w:type="spellStart"/>
      <w:r>
        <w:t>Mitlers</w:t>
      </w:r>
      <w:proofErr w:type="spellEnd"/>
      <w:r>
        <w:t xml:space="preserve">/ den sie mit </w:t>
      </w:r>
      <w:proofErr w:type="spellStart"/>
      <w:r>
        <w:t>glaubigen</w:t>
      </w:r>
      <w:proofErr w:type="spellEnd"/>
      <w:r>
        <w:t xml:space="preserve"> </w:t>
      </w:r>
      <w:proofErr w:type="spellStart"/>
      <w:r>
        <w:t>hertzen</w:t>
      </w:r>
      <w:proofErr w:type="spellEnd"/>
      <w:r>
        <w:t xml:space="preserve"> fassen/ </w:t>
      </w:r>
      <w:proofErr w:type="spellStart"/>
      <w:r>
        <w:t>vnd</w:t>
      </w:r>
      <w:proofErr w:type="spellEnd"/>
      <w:r>
        <w:t xml:space="preserve"> </w:t>
      </w:r>
      <w:proofErr w:type="spellStart"/>
      <w:r>
        <w:t>ergreiffen</w:t>
      </w:r>
      <w:proofErr w:type="spellEnd"/>
      <w:r>
        <w:t xml:space="preserve"> muß/ Wie </w:t>
      </w:r>
      <w:proofErr w:type="spellStart"/>
      <w:r>
        <w:t>vil</w:t>
      </w:r>
      <w:proofErr w:type="spellEnd"/>
      <w:r>
        <w:t xml:space="preserve"> </w:t>
      </w:r>
      <w:proofErr w:type="spellStart"/>
      <w:r>
        <w:t>jn</w:t>
      </w:r>
      <w:proofErr w:type="spellEnd"/>
      <w:r>
        <w:t xml:space="preserve"> </w:t>
      </w:r>
      <w:proofErr w:type="spellStart"/>
      <w:r>
        <w:t>auffnamen</w:t>
      </w:r>
      <w:proofErr w:type="spellEnd"/>
      <w:r>
        <w:t xml:space="preserve">/ denen gab er macht </w:t>
      </w:r>
      <w:proofErr w:type="spellStart"/>
      <w:r>
        <w:t>Gotes</w:t>
      </w:r>
      <w:proofErr w:type="spellEnd"/>
      <w:r>
        <w:t xml:space="preserve"> </w:t>
      </w:r>
      <w:proofErr w:type="spellStart"/>
      <w:r>
        <w:t>kinder</w:t>
      </w:r>
      <w:proofErr w:type="spellEnd"/>
      <w:r>
        <w:t xml:space="preserve"> </w:t>
      </w:r>
      <w:proofErr w:type="spellStart"/>
      <w:r>
        <w:t>zuwerden</w:t>
      </w:r>
      <w:proofErr w:type="spellEnd"/>
      <w:r>
        <w:t xml:space="preserve">/ die an seinen </w:t>
      </w:r>
      <w:proofErr w:type="spellStart"/>
      <w:r>
        <w:t>namen</w:t>
      </w:r>
      <w:proofErr w:type="spellEnd"/>
      <w:r>
        <w:t xml:space="preserve"> </w:t>
      </w:r>
      <w:proofErr w:type="spellStart"/>
      <w:r>
        <w:t>gleuben</w:t>
      </w:r>
      <w:proofErr w:type="spellEnd"/>
      <w:r>
        <w:t xml:space="preserve">/ bezeugt Johannes der </w:t>
      </w:r>
      <w:proofErr w:type="spellStart"/>
      <w:r>
        <w:t>Heylig</w:t>
      </w:r>
      <w:proofErr w:type="spellEnd"/>
      <w:r>
        <w:t xml:space="preserve"> </w:t>
      </w:r>
      <w:proofErr w:type="spellStart"/>
      <w:r>
        <w:t>Euangelist</w:t>
      </w:r>
      <w:proofErr w:type="spellEnd"/>
      <w:r>
        <w:t xml:space="preserve">. </w:t>
      </w:r>
    </w:p>
    <w:p w14:paraId="6A349A69" w14:textId="77777777" w:rsidR="00477716" w:rsidRDefault="00477716" w:rsidP="00477716">
      <w:pPr>
        <w:pStyle w:val="StandardWeb"/>
      </w:pPr>
      <w:r>
        <w:rPr>
          <w:rStyle w:val="Fett"/>
          <w:rFonts w:eastAsiaTheme="majorEastAsia"/>
        </w:rPr>
        <w:t>XVI.</w:t>
      </w:r>
      <w:r>
        <w:t xml:space="preserve"> </w:t>
      </w:r>
    </w:p>
    <w:p w14:paraId="7F14A3DA" w14:textId="77777777" w:rsidR="00477716" w:rsidRDefault="00477716" w:rsidP="00477716">
      <w:pPr>
        <w:pStyle w:val="StandardWeb"/>
      </w:pPr>
      <w:r>
        <w:t xml:space="preserve">Es sind aber vier grosser </w:t>
      </w:r>
      <w:proofErr w:type="spellStart"/>
      <w:r>
        <w:t>treffenlicher</w:t>
      </w:r>
      <w:proofErr w:type="spellEnd"/>
      <w:r>
        <w:t xml:space="preserve"> </w:t>
      </w:r>
      <w:proofErr w:type="spellStart"/>
      <w:r>
        <w:t>vrsachen</w:t>
      </w:r>
      <w:proofErr w:type="spellEnd"/>
      <w:r>
        <w:t xml:space="preserve">/ derwegen man </w:t>
      </w:r>
      <w:proofErr w:type="spellStart"/>
      <w:r>
        <w:t>dz</w:t>
      </w:r>
      <w:proofErr w:type="spellEnd"/>
      <w:r>
        <w:t xml:space="preserve"> </w:t>
      </w:r>
      <w:proofErr w:type="spellStart"/>
      <w:r>
        <w:t>wörtlein</w:t>
      </w:r>
      <w:proofErr w:type="spellEnd"/>
      <w:r>
        <w:t xml:space="preserve"> (</w:t>
      </w:r>
      <w:proofErr w:type="spellStart"/>
      <w:r>
        <w:t>vmbsunst</w:t>
      </w:r>
      <w:proofErr w:type="spellEnd"/>
      <w:r>
        <w:t xml:space="preserve">) erhalten </w:t>
      </w:r>
      <w:proofErr w:type="spellStart"/>
      <w:r>
        <w:t>vnnd</w:t>
      </w:r>
      <w:proofErr w:type="spellEnd"/>
      <w:r>
        <w:t xml:space="preserve"> </w:t>
      </w:r>
      <w:proofErr w:type="spellStart"/>
      <w:r>
        <w:t>verthedingen</w:t>
      </w:r>
      <w:proofErr w:type="spellEnd"/>
      <w:r>
        <w:t xml:space="preserve"> muß/ Die erste/ Damit Christo sein </w:t>
      </w:r>
      <w:proofErr w:type="spellStart"/>
      <w:r>
        <w:t>gepürende</w:t>
      </w:r>
      <w:proofErr w:type="spellEnd"/>
      <w:r>
        <w:t xml:space="preserve"> </w:t>
      </w:r>
      <w:proofErr w:type="spellStart"/>
      <w:r>
        <w:t>erh</w:t>
      </w:r>
      <w:proofErr w:type="spellEnd"/>
      <w:r>
        <w:t xml:space="preserve">: </w:t>
      </w:r>
      <w:proofErr w:type="spellStart"/>
      <w:r>
        <w:t>eynig</w:t>
      </w:r>
      <w:proofErr w:type="spellEnd"/>
      <w:r>
        <w:t xml:space="preserve"> gar allein gerecht zumachen: gegeben werd. Vors ander/ das das gewissen ein waren </w:t>
      </w:r>
      <w:proofErr w:type="spellStart"/>
      <w:r>
        <w:t>vnnd</w:t>
      </w:r>
      <w:proofErr w:type="spellEnd"/>
      <w:r>
        <w:t xml:space="preserve"> bestendigen </w:t>
      </w:r>
      <w:proofErr w:type="spellStart"/>
      <w:r>
        <w:t>trost</w:t>
      </w:r>
      <w:proofErr w:type="spellEnd"/>
      <w:r>
        <w:t xml:space="preserve"> habe </w:t>
      </w:r>
      <w:proofErr w:type="spellStart"/>
      <w:r>
        <w:t>vnnd</w:t>
      </w:r>
      <w:proofErr w:type="spellEnd"/>
      <w:r>
        <w:t xml:space="preserve"> der </w:t>
      </w:r>
      <w:proofErr w:type="spellStart"/>
      <w:r>
        <w:t>hochschedlich</w:t>
      </w:r>
      <w:proofErr w:type="spellEnd"/>
      <w:r>
        <w:t xml:space="preserve"> </w:t>
      </w:r>
      <w:proofErr w:type="spellStart"/>
      <w:r>
        <w:t>jrthumb</w:t>
      </w:r>
      <w:proofErr w:type="spellEnd"/>
      <w:r>
        <w:t xml:space="preserve">/ welcher die </w:t>
      </w:r>
      <w:proofErr w:type="spellStart"/>
      <w:r>
        <w:t>leuth</w:t>
      </w:r>
      <w:proofErr w:type="spellEnd"/>
      <w:r>
        <w:t xml:space="preserve"> an der Gnade Gottes </w:t>
      </w:r>
      <w:proofErr w:type="spellStart"/>
      <w:r>
        <w:t>zweiueln</w:t>
      </w:r>
      <w:proofErr w:type="spellEnd"/>
      <w:r>
        <w:t xml:space="preserve"> </w:t>
      </w:r>
      <w:proofErr w:type="spellStart"/>
      <w:r>
        <w:t>heist</w:t>
      </w:r>
      <w:proofErr w:type="spellEnd"/>
      <w:r>
        <w:t xml:space="preserve">/ hinweggethan werde. Zum dritten/ das man gewiß </w:t>
      </w:r>
      <w:proofErr w:type="spellStart"/>
      <w:r>
        <w:t>vnd</w:t>
      </w:r>
      <w:proofErr w:type="spellEnd"/>
      <w:r>
        <w:t xml:space="preserve"> </w:t>
      </w:r>
      <w:proofErr w:type="spellStart"/>
      <w:r>
        <w:t>warhafftig</w:t>
      </w:r>
      <w:proofErr w:type="spellEnd"/>
      <w:r>
        <w:t xml:space="preserve"> </w:t>
      </w:r>
      <w:proofErr w:type="spellStart"/>
      <w:r>
        <w:t>Got</w:t>
      </w:r>
      <w:proofErr w:type="spellEnd"/>
      <w:r>
        <w:t xml:space="preserve"> </w:t>
      </w:r>
      <w:proofErr w:type="spellStart"/>
      <w:r>
        <w:t>anruffen</w:t>
      </w:r>
      <w:proofErr w:type="spellEnd"/>
      <w:r>
        <w:t xml:space="preserve"> könne. Die </w:t>
      </w:r>
      <w:proofErr w:type="spellStart"/>
      <w:r>
        <w:t>letzt</w:t>
      </w:r>
      <w:proofErr w:type="spellEnd"/>
      <w:r>
        <w:t xml:space="preserve"> </w:t>
      </w:r>
      <w:proofErr w:type="spellStart"/>
      <w:r>
        <w:t>ursach</w:t>
      </w:r>
      <w:proofErr w:type="spellEnd"/>
      <w:r>
        <w:t xml:space="preserve">/ auf das man augenscheinlich sehen </w:t>
      </w:r>
      <w:proofErr w:type="spellStart"/>
      <w:r>
        <w:t>vnd</w:t>
      </w:r>
      <w:proofErr w:type="spellEnd"/>
      <w:r>
        <w:t xml:space="preserve"> erkennen möge/ wie grosser </w:t>
      </w:r>
      <w:proofErr w:type="spellStart"/>
      <w:r>
        <w:t>vnterscheyd</w:t>
      </w:r>
      <w:proofErr w:type="spellEnd"/>
      <w:r>
        <w:t xml:space="preserve"> zwischen dem </w:t>
      </w:r>
      <w:proofErr w:type="spellStart"/>
      <w:r>
        <w:t>gesetz</w:t>
      </w:r>
      <w:proofErr w:type="spellEnd"/>
      <w:r>
        <w:t xml:space="preserve"> </w:t>
      </w:r>
      <w:proofErr w:type="spellStart"/>
      <w:r>
        <w:t>vnnd</w:t>
      </w:r>
      <w:proofErr w:type="spellEnd"/>
      <w:r>
        <w:t xml:space="preserve"> dem </w:t>
      </w:r>
      <w:proofErr w:type="spellStart"/>
      <w:r>
        <w:t>Euangelio</w:t>
      </w:r>
      <w:proofErr w:type="spellEnd"/>
      <w:r>
        <w:t xml:space="preserve"> sey/ Solche </w:t>
      </w:r>
      <w:proofErr w:type="spellStart"/>
      <w:r>
        <w:t>vrsachen</w:t>
      </w:r>
      <w:proofErr w:type="spellEnd"/>
      <w:r>
        <w:t xml:space="preserve"> alle </w:t>
      </w:r>
      <w:proofErr w:type="spellStart"/>
      <w:r>
        <w:t>vnnd</w:t>
      </w:r>
      <w:proofErr w:type="spellEnd"/>
      <w:r>
        <w:t xml:space="preserve"> ein jede in </w:t>
      </w:r>
      <w:proofErr w:type="spellStart"/>
      <w:r>
        <w:t>sonderheit</w:t>
      </w:r>
      <w:proofErr w:type="spellEnd"/>
      <w:r>
        <w:t xml:space="preserve">/ </w:t>
      </w:r>
      <w:proofErr w:type="spellStart"/>
      <w:r>
        <w:t>sol</w:t>
      </w:r>
      <w:proofErr w:type="spellEnd"/>
      <w:r>
        <w:t xml:space="preserve"> man aufs </w:t>
      </w:r>
      <w:proofErr w:type="spellStart"/>
      <w:r>
        <w:t>fleyssigst</w:t>
      </w:r>
      <w:proofErr w:type="spellEnd"/>
      <w:r>
        <w:t xml:space="preserve"> betrachten/ </w:t>
      </w:r>
      <w:proofErr w:type="spellStart"/>
      <w:r>
        <w:t>vnd</w:t>
      </w:r>
      <w:proofErr w:type="spellEnd"/>
      <w:r>
        <w:t xml:space="preserve"> oft </w:t>
      </w:r>
      <w:proofErr w:type="spellStart"/>
      <w:r>
        <w:t>wol</w:t>
      </w:r>
      <w:proofErr w:type="spellEnd"/>
      <w:r>
        <w:t xml:space="preserve"> </w:t>
      </w:r>
      <w:proofErr w:type="spellStart"/>
      <w:r>
        <w:t>erwegen</w:t>
      </w:r>
      <w:proofErr w:type="spellEnd"/>
      <w:r>
        <w:t xml:space="preserve"> </w:t>
      </w:r>
      <w:proofErr w:type="spellStart"/>
      <w:r>
        <w:t>vnd</w:t>
      </w:r>
      <w:proofErr w:type="spellEnd"/>
      <w:r>
        <w:t xml:space="preserve"> </w:t>
      </w:r>
      <w:proofErr w:type="spellStart"/>
      <w:r>
        <w:t>behertzigen</w:t>
      </w:r>
      <w:proofErr w:type="spellEnd"/>
      <w:r>
        <w:t xml:space="preserve">. </w:t>
      </w:r>
    </w:p>
    <w:p w14:paraId="55DEF01C" w14:textId="77777777" w:rsidR="00477716" w:rsidRDefault="00477716" w:rsidP="00477716">
      <w:pPr>
        <w:pStyle w:val="StandardWeb"/>
      </w:pPr>
      <w:r>
        <w:rPr>
          <w:rStyle w:val="Fett"/>
          <w:rFonts w:eastAsiaTheme="majorEastAsia"/>
        </w:rPr>
        <w:t>XVII.</w:t>
      </w:r>
      <w:r>
        <w:t xml:space="preserve"> </w:t>
      </w:r>
    </w:p>
    <w:p w14:paraId="64AE3D35" w14:textId="77777777" w:rsidR="00477716" w:rsidRDefault="00477716" w:rsidP="00477716">
      <w:pPr>
        <w:pStyle w:val="StandardWeb"/>
      </w:pPr>
      <w:r>
        <w:t xml:space="preserve">Alldieweil </w:t>
      </w:r>
      <w:proofErr w:type="spellStart"/>
      <w:r>
        <w:t>erzelter</w:t>
      </w:r>
      <w:proofErr w:type="spellEnd"/>
      <w:r>
        <w:t xml:space="preserve"> vier </w:t>
      </w:r>
      <w:proofErr w:type="spellStart"/>
      <w:r>
        <w:t>vrsachen</w:t>
      </w:r>
      <w:proofErr w:type="spellEnd"/>
      <w:r>
        <w:t xml:space="preserve"> </w:t>
      </w:r>
      <w:proofErr w:type="spellStart"/>
      <w:r>
        <w:t>erklerung</w:t>
      </w:r>
      <w:proofErr w:type="spellEnd"/>
      <w:r>
        <w:t xml:space="preserve"> der </w:t>
      </w:r>
      <w:proofErr w:type="spellStart"/>
      <w:r>
        <w:t>lere</w:t>
      </w:r>
      <w:proofErr w:type="spellEnd"/>
      <w:r>
        <w:t xml:space="preserve"> von der Rechtfertigung ein grossen verstand gibt/ Müssen wir weiter </w:t>
      </w:r>
      <w:proofErr w:type="spellStart"/>
      <w:r>
        <w:t>zeygen</w:t>
      </w:r>
      <w:proofErr w:type="spellEnd"/>
      <w:r>
        <w:t xml:space="preserve"> die </w:t>
      </w:r>
      <w:proofErr w:type="spellStart"/>
      <w:r>
        <w:t>heuptvrsach</w:t>
      </w:r>
      <w:proofErr w:type="spellEnd"/>
      <w:r>
        <w:t xml:space="preserve">/ </w:t>
      </w:r>
      <w:proofErr w:type="spellStart"/>
      <w:r>
        <w:t>weßhalben</w:t>
      </w:r>
      <w:proofErr w:type="spellEnd"/>
      <w:r>
        <w:t xml:space="preserve"> </w:t>
      </w:r>
      <w:proofErr w:type="spellStart"/>
      <w:r>
        <w:t>vnns</w:t>
      </w:r>
      <w:proofErr w:type="spellEnd"/>
      <w:r>
        <w:t xml:space="preserve"> Gott solche </w:t>
      </w:r>
      <w:proofErr w:type="spellStart"/>
      <w:r>
        <w:t>wolthat</w:t>
      </w:r>
      <w:proofErr w:type="spellEnd"/>
      <w:r>
        <w:t xml:space="preserve"> in Christo bewiesen/ </w:t>
      </w:r>
      <w:proofErr w:type="spellStart"/>
      <w:r>
        <w:t>vnd</w:t>
      </w:r>
      <w:proofErr w:type="spellEnd"/>
      <w:r>
        <w:t xml:space="preserve"> ist eigentlich </w:t>
      </w:r>
      <w:proofErr w:type="spellStart"/>
      <w:r>
        <w:t>Gotes</w:t>
      </w:r>
      <w:proofErr w:type="spellEnd"/>
      <w:r>
        <w:t xml:space="preserve"> </w:t>
      </w:r>
      <w:proofErr w:type="spellStart"/>
      <w:r>
        <w:t>gnade</w:t>
      </w:r>
      <w:proofErr w:type="spellEnd"/>
      <w:r>
        <w:t xml:space="preserve"> </w:t>
      </w:r>
      <w:proofErr w:type="spellStart"/>
      <w:r>
        <w:t>vnd</w:t>
      </w:r>
      <w:proofErr w:type="spellEnd"/>
      <w:r>
        <w:t xml:space="preserve"> </w:t>
      </w:r>
      <w:proofErr w:type="spellStart"/>
      <w:r>
        <w:t>barmhertzigkeyt</w:t>
      </w:r>
      <w:proofErr w:type="spellEnd"/>
      <w:r>
        <w:t xml:space="preserve">/ die </w:t>
      </w:r>
      <w:proofErr w:type="spellStart"/>
      <w:r>
        <w:t>fürnembste</w:t>
      </w:r>
      <w:proofErr w:type="spellEnd"/>
      <w:r>
        <w:t xml:space="preserve"> </w:t>
      </w:r>
      <w:proofErr w:type="spellStart"/>
      <w:r>
        <w:t>vrsach</w:t>
      </w:r>
      <w:proofErr w:type="spellEnd"/>
      <w:r>
        <w:t xml:space="preserve"> </w:t>
      </w:r>
      <w:proofErr w:type="spellStart"/>
      <w:r>
        <w:t>vnserer</w:t>
      </w:r>
      <w:proofErr w:type="spellEnd"/>
      <w:r>
        <w:t xml:space="preserve"> </w:t>
      </w:r>
      <w:proofErr w:type="spellStart"/>
      <w:r>
        <w:t>Rechtfertigunng</w:t>
      </w:r>
      <w:proofErr w:type="spellEnd"/>
      <w:r>
        <w:t xml:space="preserve">/ von welcher Christus sagt. Also hat Gott die </w:t>
      </w:r>
      <w:proofErr w:type="spellStart"/>
      <w:r>
        <w:t>welt</w:t>
      </w:r>
      <w:proofErr w:type="spellEnd"/>
      <w:r>
        <w:t xml:space="preserve"> geliebet/ das er sein eingebornen Son gab/ auf das alle die an ihn glauben nicht verloren werden/ sondern </w:t>
      </w:r>
      <w:proofErr w:type="spellStart"/>
      <w:r>
        <w:t>dz</w:t>
      </w:r>
      <w:proofErr w:type="spellEnd"/>
      <w:r>
        <w:t xml:space="preserve"> ewige leben haben. </w:t>
      </w:r>
      <w:proofErr w:type="spellStart"/>
      <w:r>
        <w:t>Vnd</w:t>
      </w:r>
      <w:proofErr w:type="spellEnd"/>
      <w:r>
        <w:t xml:space="preserve"> Paulus </w:t>
      </w:r>
      <w:proofErr w:type="spellStart"/>
      <w:r>
        <w:t>zun</w:t>
      </w:r>
      <w:proofErr w:type="spellEnd"/>
      <w:r>
        <w:t xml:space="preserve"> </w:t>
      </w:r>
      <w:proofErr w:type="spellStart"/>
      <w:r>
        <w:t>Ephe</w:t>
      </w:r>
      <w:proofErr w:type="spellEnd"/>
      <w:r>
        <w:t xml:space="preserve">. am ii. </w:t>
      </w:r>
      <w:proofErr w:type="spellStart"/>
      <w:r>
        <w:t>Auß</w:t>
      </w:r>
      <w:proofErr w:type="spellEnd"/>
      <w:r>
        <w:t xml:space="preserve"> </w:t>
      </w:r>
      <w:proofErr w:type="spellStart"/>
      <w:r>
        <w:t>gnaden</w:t>
      </w:r>
      <w:proofErr w:type="spellEnd"/>
      <w:r>
        <w:t xml:space="preserve"> </w:t>
      </w:r>
      <w:proofErr w:type="spellStart"/>
      <w:r>
        <w:t>seyt</w:t>
      </w:r>
      <w:proofErr w:type="spellEnd"/>
      <w:r>
        <w:t xml:space="preserve"> ihr Selig worden durch den glauben/ nicht </w:t>
      </w:r>
      <w:proofErr w:type="spellStart"/>
      <w:r>
        <w:t>auß</w:t>
      </w:r>
      <w:proofErr w:type="spellEnd"/>
      <w:r>
        <w:t xml:space="preserve"> den </w:t>
      </w:r>
      <w:proofErr w:type="spellStart"/>
      <w:r>
        <w:t>wercken.rc</w:t>
      </w:r>
      <w:proofErr w:type="spellEnd"/>
      <w:r>
        <w:t xml:space="preserve">. Die bewegend </w:t>
      </w:r>
      <w:proofErr w:type="spellStart"/>
      <w:r>
        <w:t>vrsach</w:t>
      </w:r>
      <w:proofErr w:type="spellEnd"/>
      <w:r>
        <w:t xml:space="preserve"> aber/ </w:t>
      </w:r>
      <w:proofErr w:type="spellStart"/>
      <w:r>
        <w:t>darumb</w:t>
      </w:r>
      <w:proofErr w:type="spellEnd"/>
      <w:r>
        <w:t xml:space="preserve"> </w:t>
      </w:r>
      <w:proofErr w:type="spellStart"/>
      <w:r>
        <w:t>vnns</w:t>
      </w:r>
      <w:proofErr w:type="spellEnd"/>
      <w:r>
        <w:t xml:space="preserve"> Gott zu </w:t>
      </w:r>
      <w:proofErr w:type="spellStart"/>
      <w:r>
        <w:t>genaden</w:t>
      </w:r>
      <w:proofErr w:type="spellEnd"/>
      <w:r>
        <w:t xml:space="preserve"> </w:t>
      </w:r>
      <w:proofErr w:type="spellStart"/>
      <w:r>
        <w:t>annimpt</w:t>
      </w:r>
      <w:proofErr w:type="spellEnd"/>
      <w:r>
        <w:t xml:space="preserve">/ Ist das verdienst </w:t>
      </w:r>
      <w:proofErr w:type="spellStart"/>
      <w:r>
        <w:t>vnd</w:t>
      </w:r>
      <w:proofErr w:type="spellEnd"/>
      <w:r>
        <w:t xml:space="preserve"> der </w:t>
      </w:r>
      <w:proofErr w:type="spellStart"/>
      <w:r>
        <w:t>gehorsamb</w:t>
      </w:r>
      <w:proofErr w:type="spellEnd"/>
      <w:r>
        <w:t xml:space="preserve"> </w:t>
      </w:r>
      <w:proofErr w:type="spellStart"/>
      <w:r>
        <w:t>vnsers</w:t>
      </w:r>
      <w:proofErr w:type="spellEnd"/>
      <w:r>
        <w:t xml:space="preserve"> Herrn Jesu Christi/ wie </w:t>
      </w:r>
      <w:proofErr w:type="spellStart"/>
      <w:r>
        <w:t>zun</w:t>
      </w:r>
      <w:proofErr w:type="spellEnd"/>
      <w:r>
        <w:t xml:space="preserve"> Römern. v. Paulus bezeuget. Gleich wie durch ein </w:t>
      </w:r>
      <w:proofErr w:type="spellStart"/>
      <w:r>
        <w:t>menschen</w:t>
      </w:r>
      <w:proofErr w:type="spellEnd"/>
      <w:r>
        <w:t xml:space="preserve"> </w:t>
      </w:r>
      <w:proofErr w:type="spellStart"/>
      <w:r>
        <w:t>vngehorsam</w:t>
      </w:r>
      <w:proofErr w:type="spellEnd"/>
      <w:r>
        <w:t xml:space="preserve"> </w:t>
      </w:r>
      <w:proofErr w:type="spellStart"/>
      <w:r>
        <w:t>vil</w:t>
      </w:r>
      <w:proofErr w:type="spellEnd"/>
      <w:r>
        <w:t xml:space="preserve"> </w:t>
      </w:r>
      <w:proofErr w:type="spellStart"/>
      <w:r>
        <w:t>sünder</w:t>
      </w:r>
      <w:proofErr w:type="spellEnd"/>
      <w:r>
        <w:t xml:space="preserve"> worden sind/ Also auch durch eines </w:t>
      </w:r>
      <w:proofErr w:type="spellStart"/>
      <w:r>
        <w:t>gehorsams</w:t>
      </w:r>
      <w:proofErr w:type="spellEnd"/>
      <w:r>
        <w:t xml:space="preserve"> werden viel gerechten. </w:t>
      </w:r>
    </w:p>
    <w:p w14:paraId="0B6F0EB2" w14:textId="77777777" w:rsidR="00477716" w:rsidRDefault="00477716" w:rsidP="00477716">
      <w:pPr>
        <w:pStyle w:val="StandardWeb"/>
      </w:pPr>
      <w:r>
        <w:rPr>
          <w:rStyle w:val="Fett"/>
          <w:rFonts w:eastAsiaTheme="majorEastAsia"/>
        </w:rPr>
        <w:t>XVIII.</w:t>
      </w:r>
      <w:r>
        <w:t xml:space="preserve"> </w:t>
      </w:r>
    </w:p>
    <w:p w14:paraId="3E93807B" w14:textId="77777777" w:rsidR="00477716" w:rsidRDefault="00477716" w:rsidP="00477716">
      <w:pPr>
        <w:pStyle w:val="StandardWeb"/>
      </w:pPr>
      <w:proofErr w:type="spellStart"/>
      <w:r>
        <w:t>Auff</w:t>
      </w:r>
      <w:proofErr w:type="spellEnd"/>
      <w:r>
        <w:t xml:space="preserve"> das wir nu solche </w:t>
      </w:r>
      <w:proofErr w:type="spellStart"/>
      <w:r>
        <w:t>wolthat</w:t>
      </w:r>
      <w:proofErr w:type="spellEnd"/>
      <w:r>
        <w:t xml:space="preserve"> Christi/ nemlich </w:t>
      </w:r>
      <w:proofErr w:type="spellStart"/>
      <w:r>
        <w:t>vergebung</w:t>
      </w:r>
      <w:proofErr w:type="spellEnd"/>
      <w:r>
        <w:t xml:space="preserve"> der Sünden/ </w:t>
      </w:r>
      <w:proofErr w:type="spellStart"/>
      <w:r>
        <w:t>Gerechtfertigung</w:t>
      </w:r>
      <w:proofErr w:type="spellEnd"/>
      <w:r>
        <w:t xml:space="preserve"> </w:t>
      </w:r>
      <w:proofErr w:type="spellStart"/>
      <w:r>
        <w:t>vnd</w:t>
      </w:r>
      <w:proofErr w:type="spellEnd"/>
      <w:r>
        <w:t xml:space="preserve"> ewiges leben </w:t>
      </w:r>
      <w:proofErr w:type="spellStart"/>
      <w:r>
        <w:t>vberkomen</w:t>
      </w:r>
      <w:proofErr w:type="spellEnd"/>
      <w:r>
        <w:t xml:space="preserve">/ Ist not/ das der </w:t>
      </w:r>
      <w:proofErr w:type="spellStart"/>
      <w:r>
        <w:t>Heylig</w:t>
      </w:r>
      <w:proofErr w:type="spellEnd"/>
      <w:r>
        <w:t xml:space="preserve"> Geist durch das </w:t>
      </w:r>
      <w:proofErr w:type="spellStart"/>
      <w:r>
        <w:t>Euangelisch</w:t>
      </w:r>
      <w:proofErr w:type="spellEnd"/>
      <w:r>
        <w:t xml:space="preserve"> </w:t>
      </w:r>
      <w:proofErr w:type="spellStart"/>
      <w:r>
        <w:t>predigampt</w:t>
      </w:r>
      <w:proofErr w:type="spellEnd"/>
      <w:r>
        <w:t xml:space="preserve"> die </w:t>
      </w:r>
      <w:proofErr w:type="spellStart"/>
      <w:r>
        <w:t>Hertzen</w:t>
      </w:r>
      <w:proofErr w:type="spellEnd"/>
      <w:r>
        <w:t xml:space="preserve"> bewege </w:t>
      </w:r>
      <w:proofErr w:type="spellStart"/>
      <w:r>
        <w:t>vnnd</w:t>
      </w:r>
      <w:proofErr w:type="spellEnd"/>
      <w:r>
        <w:t xml:space="preserve"> den glauben oder die </w:t>
      </w:r>
      <w:proofErr w:type="spellStart"/>
      <w:r>
        <w:t>zuuersicht</w:t>
      </w:r>
      <w:proofErr w:type="spellEnd"/>
      <w:r>
        <w:t xml:space="preserve"> des </w:t>
      </w:r>
      <w:proofErr w:type="spellStart"/>
      <w:r>
        <w:t>Mitlers</w:t>
      </w:r>
      <w:proofErr w:type="spellEnd"/>
      <w:r>
        <w:t xml:space="preserve"> darin bereite </w:t>
      </w:r>
      <w:proofErr w:type="spellStart"/>
      <w:r>
        <w:t>vnnd</w:t>
      </w:r>
      <w:proofErr w:type="spellEnd"/>
      <w:r>
        <w:t xml:space="preserve"> anzünde. </w:t>
      </w:r>
      <w:proofErr w:type="spellStart"/>
      <w:r>
        <w:t>Dise</w:t>
      </w:r>
      <w:proofErr w:type="spellEnd"/>
      <w:r>
        <w:t xml:space="preserve"> rede </w:t>
      </w:r>
      <w:proofErr w:type="spellStart"/>
      <w:r>
        <w:t>vnd</w:t>
      </w:r>
      <w:proofErr w:type="spellEnd"/>
      <w:r>
        <w:t xml:space="preserve"> </w:t>
      </w:r>
      <w:proofErr w:type="spellStart"/>
      <w:r>
        <w:t>meynung</w:t>
      </w:r>
      <w:proofErr w:type="spellEnd"/>
      <w:r>
        <w:t xml:space="preserve"> </w:t>
      </w:r>
      <w:proofErr w:type="spellStart"/>
      <w:r>
        <w:t>zeygt</w:t>
      </w:r>
      <w:proofErr w:type="spellEnd"/>
      <w:r>
        <w:t xml:space="preserve"> klar an/ Das die </w:t>
      </w:r>
      <w:proofErr w:type="spellStart"/>
      <w:r>
        <w:t>hülff</w:t>
      </w:r>
      <w:proofErr w:type="spellEnd"/>
      <w:r>
        <w:t xml:space="preserve"> </w:t>
      </w:r>
      <w:proofErr w:type="spellStart"/>
      <w:r>
        <w:t>vnnd</w:t>
      </w:r>
      <w:proofErr w:type="spellEnd"/>
      <w:r>
        <w:t xml:space="preserve"> der </w:t>
      </w:r>
      <w:proofErr w:type="spellStart"/>
      <w:r>
        <w:t>beystand</w:t>
      </w:r>
      <w:proofErr w:type="spellEnd"/>
      <w:r>
        <w:t xml:space="preserve"> des </w:t>
      </w:r>
      <w:proofErr w:type="spellStart"/>
      <w:r>
        <w:t>Heyligen</w:t>
      </w:r>
      <w:proofErr w:type="spellEnd"/>
      <w:r>
        <w:t xml:space="preserve"> </w:t>
      </w:r>
      <w:proofErr w:type="spellStart"/>
      <w:r>
        <w:t>Geysts</w:t>
      </w:r>
      <w:proofErr w:type="spellEnd"/>
      <w:r>
        <w:t xml:space="preserve">/ auch die </w:t>
      </w:r>
      <w:proofErr w:type="spellStart"/>
      <w:r>
        <w:t>wirckliche</w:t>
      </w:r>
      <w:proofErr w:type="spellEnd"/>
      <w:r>
        <w:t xml:space="preserve"> </w:t>
      </w:r>
      <w:proofErr w:type="spellStart"/>
      <w:r>
        <w:t>krafft</w:t>
      </w:r>
      <w:proofErr w:type="spellEnd"/>
      <w:r>
        <w:t xml:space="preserve"> des </w:t>
      </w:r>
      <w:proofErr w:type="spellStart"/>
      <w:r>
        <w:t>Predigampts</w:t>
      </w:r>
      <w:proofErr w:type="spellEnd"/>
      <w:r>
        <w:t xml:space="preserve">/ als zwey Mittel in </w:t>
      </w:r>
      <w:proofErr w:type="spellStart"/>
      <w:r>
        <w:t>allwege</w:t>
      </w:r>
      <w:proofErr w:type="spellEnd"/>
      <w:r>
        <w:t xml:space="preserve"> zur </w:t>
      </w:r>
      <w:proofErr w:type="spellStart"/>
      <w:r>
        <w:t>frommachung</w:t>
      </w:r>
      <w:proofErr w:type="spellEnd"/>
      <w:r>
        <w:t xml:space="preserve"> </w:t>
      </w:r>
      <w:proofErr w:type="spellStart"/>
      <w:r>
        <w:t>ganntz</w:t>
      </w:r>
      <w:proofErr w:type="spellEnd"/>
      <w:r>
        <w:t xml:space="preserve"> notwendig gehören. </w:t>
      </w:r>
      <w:proofErr w:type="spellStart"/>
      <w:r>
        <w:t>Letzlich</w:t>
      </w:r>
      <w:proofErr w:type="spellEnd"/>
      <w:r>
        <w:t xml:space="preserve"> </w:t>
      </w:r>
      <w:proofErr w:type="spellStart"/>
      <w:r>
        <w:t>rhümt</w:t>
      </w:r>
      <w:proofErr w:type="spellEnd"/>
      <w:r>
        <w:t xml:space="preserve"> sie auch den glauben/ welcher alles schrecken </w:t>
      </w:r>
      <w:proofErr w:type="spellStart"/>
      <w:r>
        <w:t>vnd</w:t>
      </w:r>
      <w:proofErr w:type="spellEnd"/>
      <w:r>
        <w:t xml:space="preserve"> zagen </w:t>
      </w:r>
      <w:proofErr w:type="spellStart"/>
      <w:r>
        <w:t>vberwindt</w:t>
      </w:r>
      <w:proofErr w:type="spellEnd"/>
      <w:r>
        <w:t xml:space="preserve">. </w:t>
      </w:r>
    </w:p>
    <w:p w14:paraId="3BB4C2E7" w14:textId="77777777" w:rsidR="00477716" w:rsidRDefault="00477716" w:rsidP="00477716">
      <w:pPr>
        <w:pStyle w:val="StandardWeb"/>
      </w:pPr>
      <w:r>
        <w:rPr>
          <w:rStyle w:val="Fett"/>
          <w:rFonts w:eastAsiaTheme="majorEastAsia"/>
        </w:rPr>
        <w:t>XIX.</w:t>
      </w:r>
      <w:r>
        <w:t xml:space="preserve"> </w:t>
      </w:r>
    </w:p>
    <w:p w14:paraId="20A5F80E" w14:textId="77777777" w:rsidR="00477716" w:rsidRDefault="00477716" w:rsidP="00477716">
      <w:pPr>
        <w:pStyle w:val="StandardWeb"/>
      </w:pPr>
      <w:r>
        <w:t xml:space="preserve">Wenn man aber nu </w:t>
      </w:r>
      <w:proofErr w:type="spellStart"/>
      <w:r>
        <w:t>grundtlichen</w:t>
      </w:r>
      <w:proofErr w:type="spellEnd"/>
      <w:r>
        <w:t xml:space="preserve"> verstand hat/ von der </w:t>
      </w:r>
      <w:proofErr w:type="spellStart"/>
      <w:r>
        <w:t>Justification</w:t>
      </w:r>
      <w:proofErr w:type="spellEnd"/>
      <w:r>
        <w:t xml:space="preserve">/ das ist/ wie man bey </w:t>
      </w:r>
      <w:proofErr w:type="spellStart"/>
      <w:r>
        <w:t>Got</w:t>
      </w:r>
      <w:proofErr w:type="spellEnd"/>
      <w:r>
        <w:t xml:space="preserve"> </w:t>
      </w:r>
      <w:proofErr w:type="spellStart"/>
      <w:r>
        <w:t>gnade</w:t>
      </w:r>
      <w:proofErr w:type="spellEnd"/>
      <w:r>
        <w:t xml:space="preserve">/ </w:t>
      </w:r>
      <w:proofErr w:type="spellStart"/>
      <w:r>
        <w:t>vnd</w:t>
      </w:r>
      <w:proofErr w:type="spellEnd"/>
      <w:r>
        <w:t xml:space="preserve"> </w:t>
      </w:r>
      <w:proofErr w:type="spellStart"/>
      <w:r>
        <w:t>vergebung</w:t>
      </w:r>
      <w:proofErr w:type="spellEnd"/>
      <w:r>
        <w:t xml:space="preserve"> der </w:t>
      </w:r>
      <w:proofErr w:type="spellStart"/>
      <w:r>
        <w:t>sünd</w:t>
      </w:r>
      <w:proofErr w:type="spellEnd"/>
      <w:r>
        <w:t xml:space="preserve"> erlangt </w:t>
      </w:r>
      <w:proofErr w:type="spellStart"/>
      <w:r>
        <w:t>vnd</w:t>
      </w:r>
      <w:proofErr w:type="spellEnd"/>
      <w:r>
        <w:t xml:space="preserve"> gerecht/ </w:t>
      </w:r>
      <w:proofErr w:type="spellStart"/>
      <w:r>
        <w:t>angenem</w:t>
      </w:r>
      <w:proofErr w:type="spellEnd"/>
      <w:r>
        <w:t xml:space="preserve"> oder Gott </w:t>
      </w:r>
      <w:proofErr w:type="spellStart"/>
      <w:r>
        <w:t>gefellig</w:t>
      </w:r>
      <w:proofErr w:type="spellEnd"/>
      <w:r>
        <w:t xml:space="preserve"> </w:t>
      </w:r>
      <w:proofErr w:type="spellStart"/>
      <w:r>
        <w:t>würdt</w:t>
      </w:r>
      <w:proofErr w:type="spellEnd"/>
      <w:r>
        <w:t xml:space="preserve">/ </w:t>
      </w:r>
      <w:proofErr w:type="spellStart"/>
      <w:r>
        <w:t>Hieuon</w:t>
      </w:r>
      <w:proofErr w:type="spellEnd"/>
      <w:r>
        <w:t xml:space="preserve"> dann alle Propheten </w:t>
      </w:r>
      <w:proofErr w:type="spellStart"/>
      <w:r>
        <w:t>vnd</w:t>
      </w:r>
      <w:proofErr w:type="spellEnd"/>
      <w:r>
        <w:t xml:space="preserve"> Aposteln auch </w:t>
      </w:r>
      <w:proofErr w:type="spellStart"/>
      <w:r>
        <w:t>warglaubige</w:t>
      </w:r>
      <w:proofErr w:type="spellEnd"/>
      <w:r>
        <w:t xml:space="preserve"> Lehrer/ wie gehört/ </w:t>
      </w:r>
      <w:proofErr w:type="spellStart"/>
      <w:r>
        <w:t>einmütigklich</w:t>
      </w:r>
      <w:proofErr w:type="spellEnd"/>
      <w:r>
        <w:t xml:space="preserve"> </w:t>
      </w:r>
      <w:proofErr w:type="spellStart"/>
      <w:r>
        <w:t>vnd</w:t>
      </w:r>
      <w:proofErr w:type="spellEnd"/>
      <w:r>
        <w:t xml:space="preserve"> bestendig </w:t>
      </w:r>
      <w:proofErr w:type="spellStart"/>
      <w:r>
        <w:t>leren</w:t>
      </w:r>
      <w:proofErr w:type="spellEnd"/>
      <w:r>
        <w:t xml:space="preserve">/ Muß man aller </w:t>
      </w:r>
      <w:proofErr w:type="spellStart"/>
      <w:r>
        <w:t>verfelschung</w:t>
      </w:r>
      <w:proofErr w:type="spellEnd"/>
      <w:r>
        <w:t xml:space="preserve"> so </w:t>
      </w:r>
      <w:proofErr w:type="spellStart"/>
      <w:r>
        <w:t>sieder</w:t>
      </w:r>
      <w:proofErr w:type="spellEnd"/>
      <w:r>
        <w:t xml:space="preserve"> der Apostel zeit </w:t>
      </w:r>
      <w:proofErr w:type="spellStart"/>
      <w:r>
        <w:t>hiewider</w:t>
      </w:r>
      <w:proofErr w:type="spellEnd"/>
      <w:r>
        <w:t xml:space="preserve"> </w:t>
      </w:r>
      <w:proofErr w:type="spellStart"/>
      <w:r>
        <w:t>entstannden</w:t>
      </w:r>
      <w:proofErr w:type="spellEnd"/>
      <w:r>
        <w:t xml:space="preserve">/ </w:t>
      </w:r>
      <w:proofErr w:type="spellStart"/>
      <w:r>
        <w:t>alßdann</w:t>
      </w:r>
      <w:proofErr w:type="spellEnd"/>
      <w:r>
        <w:t xml:space="preserve"> auch </w:t>
      </w:r>
      <w:proofErr w:type="spellStart"/>
      <w:r>
        <w:t>widerstant</w:t>
      </w:r>
      <w:proofErr w:type="spellEnd"/>
      <w:r>
        <w:t xml:space="preserve"> thun </w:t>
      </w:r>
      <w:proofErr w:type="spellStart"/>
      <w:r>
        <w:t>vnd</w:t>
      </w:r>
      <w:proofErr w:type="spellEnd"/>
      <w:r>
        <w:t xml:space="preserve"> </w:t>
      </w:r>
      <w:proofErr w:type="spellStart"/>
      <w:r>
        <w:t>statlich</w:t>
      </w:r>
      <w:proofErr w:type="spellEnd"/>
      <w:r>
        <w:t xml:space="preserve"> </w:t>
      </w:r>
      <w:proofErr w:type="spellStart"/>
      <w:r>
        <w:t>widerpart</w:t>
      </w:r>
      <w:proofErr w:type="spellEnd"/>
      <w:r>
        <w:t xml:space="preserve"> halten. Erstlich muß man widerfechten die </w:t>
      </w:r>
      <w:proofErr w:type="spellStart"/>
      <w:r>
        <w:t>vngegrunt</w:t>
      </w:r>
      <w:proofErr w:type="spellEnd"/>
      <w:r>
        <w:t xml:space="preserve"> </w:t>
      </w:r>
      <w:proofErr w:type="spellStart"/>
      <w:r>
        <w:t>Fantasey</w:t>
      </w:r>
      <w:proofErr w:type="spellEnd"/>
      <w:r>
        <w:t xml:space="preserve"> des </w:t>
      </w:r>
      <w:proofErr w:type="spellStart"/>
      <w:r>
        <w:t>Origenis</w:t>
      </w:r>
      <w:proofErr w:type="spellEnd"/>
      <w:r>
        <w:t xml:space="preserve"> </w:t>
      </w:r>
      <w:proofErr w:type="spellStart"/>
      <w:r>
        <w:t>vnnd</w:t>
      </w:r>
      <w:proofErr w:type="spellEnd"/>
      <w:r>
        <w:t xml:space="preserve"> </w:t>
      </w:r>
      <w:proofErr w:type="spellStart"/>
      <w:r>
        <w:t>Pelagii</w:t>
      </w:r>
      <w:proofErr w:type="spellEnd"/>
      <w:r>
        <w:t xml:space="preserve">/ welche meint/ das ein </w:t>
      </w:r>
      <w:proofErr w:type="spellStart"/>
      <w:r>
        <w:t>zimlich</w:t>
      </w:r>
      <w:proofErr w:type="spellEnd"/>
      <w:r>
        <w:t xml:space="preserve"> eingezogen wesen </w:t>
      </w:r>
      <w:proofErr w:type="spellStart"/>
      <w:r>
        <w:t>vnd</w:t>
      </w:r>
      <w:proofErr w:type="spellEnd"/>
      <w:r>
        <w:t xml:space="preserve"> </w:t>
      </w:r>
      <w:proofErr w:type="spellStart"/>
      <w:r>
        <w:t>eusserlich</w:t>
      </w:r>
      <w:proofErr w:type="spellEnd"/>
      <w:r>
        <w:t xml:space="preserve"> </w:t>
      </w:r>
      <w:proofErr w:type="spellStart"/>
      <w:r>
        <w:t>vernunfftig</w:t>
      </w:r>
      <w:proofErr w:type="spellEnd"/>
      <w:r>
        <w:t xml:space="preserve"> leben/ </w:t>
      </w:r>
      <w:proofErr w:type="spellStart"/>
      <w:r>
        <w:t>vergebung</w:t>
      </w:r>
      <w:proofErr w:type="spellEnd"/>
      <w:r>
        <w:t xml:space="preserve"> der </w:t>
      </w:r>
      <w:proofErr w:type="spellStart"/>
      <w:r>
        <w:t>sünd</w:t>
      </w:r>
      <w:proofErr w:type="spellEnd"/>
      <w:r>
        <w:t xml:space="preserve"> erwerben könne. Dann wo das war/ das die </w:t>
      </w:r>
      <w:proofErr w:type="spellStart"/>
      <w:r>
        <w:t>burgerliche</w:t>
      </w:r>
      <w:proofErr w:type="spellEnd"/>
      <w:r>
        <w:t xml:space="preserve"> </w:t>
      </w:r>
      <w:proofErr w:type="spellStart"/>
      <w:r>
        <w:t>zucht</w:t>
      </w:r>
      <w:proofErr w:type="spellEnd"/>
      <w:r>
        <w:t xml:space="preserve">/ </w:t>
      </w:r>
      <w:proofErr w:type="spellStart"/>
      <w:r>
        <w:t>vnnd</w:t>
      </w:r>
      <w:proofErr w:type="spellEnd"/>
      <w:r>
        <w:t xml:space="preserve"> ein solche </w:t>
      </w:r>
      <w:proofErr w:type="spellStart"/>
      <w:r>
        <w:t>eusserliche</w:t>
      </w:r>
      <w:proofErr w:type="spellEnd"/>
      <w:r>
        <w:t xml:space="preserve"> </w:t>
      </w:r>
      <w:proofErr w:type="spellStart"/>
      <w:r>
        <w:t>erbarkeit</w:t>
      </w:r>
      <w:proofErr w:type="spellEnd"/>
      <w:r>
        <w:t xml:space="preserve"> die Sünd/ </w:t>
      </w:r>
      <w:proofErr w:type="spellStart"/>
      <w:r>
        <w:t>vnd</w:t>
      </w:r>
      <w:proofErr w:type="spellEnd"/>
      <w:r>
        <w:t xml:space="preserve"> den </w:t>
      </w:r>
      <w:proofErr w:type="spellStart"/>
      <w:r>
        <w:t>tod</w:t>
      </w:r>
      <w:proofErr w:type="spellEnd"/>
      <w:r>
        <w:t xml:space="preserve"> </w:t>
      </w:r>
      <w:proofErr w:type="spellStart"/>
      <w:r>
        <w:t>könte</w:t>
      </w:r>
      <w:proofErr w:type="spellEnd"/>
      <w:r>
        <w:t xml:space="preserve"> </w:t>
      </w:r>
      <w:proofErr w:type="spellStart"/>
      <w:r>
        <w:t>abtilgen</w:t>
      </w:r>
      <w:proofErr w:type="spellEnd"/>
      <w:r>
        <w:t xml:space="preserve"> </w:t>
      </w:r>
      <w:proofErr w:type="spellStart"/>
      <w:r>
        <w:t>vnd</w:t>
      </w:r>
      <w:proofErr w:type="spellEnd"/>
      <w:r>
        <w:t xml:space="preserve"> vertreiben/ So wurde der </w:t>
      </w:r>
      <w:proofErr w:type="spellStart"/>
      <w:r>
        <w:t>Heylige</w:t>
      </w:r>
      <w:proofErr w:type="spellEnd"/>
      <w:r>
        <w:t xml:space="preserve"> Paulus vergeblich also </w:t>
      </w:r>
      <w:proofErr w:type="spellStart"/>
      <w:r>
        <w:t>außruffen</w:t>
      </w:r>
      <w:proofErr w:type="spellEnd"/>
      <w:r>
        <w:t xml:space="preserve"> </w:t>
      </w:r>
      <w:proofErr w:type="spellStart"/>
      <w:r>
        <w:t>vnd</w:t>
      </w:r>
      <w:proofErr w:type="spellEnd"/>
      <w:r>
        <w:t xml:space="preserve"> schreiben: Durch des </w:t>
      </w:r>
      <w:proofErr w:type="spellStart"/>
      <w:r>
        <w:t>gesetzes</w:t>
      </w:r>
      <w:proofErr w:type="spellEnd"/>
      <w:r>
        <w:t xml:space="preserve"> </w:t>
      </w:r>
      <w:proofErr w:type="spellStart"/>
      <w:r>
        <w:t>werck</w:t>
      </w:r>
      <w:proofErr w:type="spellEnd"/>
      <w:r>
        <w:t xml:space="preserve"> </w:t>
      </w:r>
      <w:proofErr w:type="spellStart"/>
      <w:r>
        <w:t>wirdt</w:t>
      </w:r>
      <w:proofErr w:type="spellEnd"/>
      <w:r>
        <w:t xml:space="preserve"> kein </w:t>
      </w:r>
      <w:proofErr w:type="spellStart"/>
      <w:r>
        <w:t>fleysch</w:t>
      </w:r>
      <w:proofErr w:type="spellEnd"/>
      <w:r>
        <w:t xml:space="preserve"> gerecht. Item/ Nicht </w:t>
      </w:r>
      <w:proofErr w:type="spellStart"/>
      <w:r>
        <w:t>vmb</w:t>
      </w:r>
      <w:proofErr w:type="spellEnd"/>
      <w:r>
        <w:t xml:space="preserve"> der </w:t>
      </w:r>
      <w:proofErr w:type="spellStart"/>
      <w:r>
        <w:t>werck</w:t>
      </w:r>
      <w:proofErr w:type="spellEnd"/>
      <w:r>
        <w:t xml:space="preserve"> willen der </w:t>
      </w:r>
      <w:proofErr w:type="spellStart"/>
      <w:r>
        <w:t>gerechtigkeyt</w:t>
      </w:r>
      <w:proofErr w:type="spellEnd"/>
      <w:r>
        <w:t xml:space="preserve"> die wir gethan hatten/ </w:t>
      </w:r>
      <w:proofErr w:type="spellStart"/>
      <w:r>
        <w:t>Sonndern</w:t>
      </w:r>
      <w:proofErr w:type="spellEnd"/>
      <w:r>
        <w:t xml:space="preserve"> nach seiner </w:t>
      </w:r>
      <w:proofErr w:type="spellStart"/>
      <w:r>
        <w:t>Barmhertzigkeyt</w:t>
      </w:r>
      <w:proofErr w:type="spellEnd"/>
      <w:r>
        <w:t xml:space="preserve"> machte er </w:t>
      </w:r>
      <w:proofErr w:type="spellStart"/>
      <w:r>
        <w:t>vns</w:t>
      </w:r>
      <w:proofErr w:type="spellEnd"/>
      <w:r>
        <w:t xml:space="preserve"> selig/ ad </w:t>
      </w:r>
      <w:proofErr w:type="spellStart"/>
      <w:r>
        <w:t>Titum</w:t>
      </w:r>
      <w:proofErr w:type="spellEnd"/>
      <w:r>
        <w:t xml:space="preserve"> </w:t>
      </w:r>
      <w:proofErr w:type="spellStart"/>
      <w:r>
        <w:t>iii.</w:t>
      </w:r>
      <w:proofErr w:type="spellEnd"/>
      <w:r>
        <w:t xml:space="preserve"> </w:t>
      </w:r>
    </w:p>
    <w:p w14:paraId="1A29E64A" w14:textId="77777777" w:rsidR="00477716" w:rsidRDefault="00477716" w:rsidP="00477716">
      <w:pPr>
        <w:pStyle w:val="StandardWeb"/>
      </w:pPr>
      <w:r>
        <w:rPr>
          <w:rStyle w:val="Fett"/>
          <w:rFonts w:eastAsiaTheme="majorEastAsia"/>
        </w:rPr>
        <w:t>XX.</w:t>
      </w:r>
      <w:r>
        <w:t xml:space="preserve"> </w:t>
      </w:r>
    </w:p>
    <w:p w14:paraId="54745702" w14:textId="77777777" w:rsidR="00477716" w:rsidRDefault="00477716" w:rsidP="00477716">
      <w:pPr>
        <w:pStyle w:val="StandardWeb"/>
      </w:pPr>
      <w:r>
        <w:t xml:space="preserve">Zum andern/ Sol man in der Christlichen </w:t>
      </w:r>
      <w:proofErr w:type="spellStart"/>
      <w:r>
        <w:t>kirchen</w:t>
      </w:r>
      <w:proofErr w:type="spellEnd"/>
      <w:r>
        <w:t xml:space="preserve"> gar </w:t>
      </w:r>
      <w:proofErr w:type="spellStart"/>
      <w:r>
        <w:t>nit</w:t>
      </w:r>
      <w:proofErr w:type="spellEnd"/>
      <w:r>
        <w:t xml:space="preserve"> </w:t>
      </w:r>
      <w:proofErr w:type="spellStart"/>
      <w:r>
        <w:t>leyden</w:t>
      </w:r>
      <w:proofErr w:type="spellEnd"/>
      <w:r>
        <w:t xml:space="preserve">/ die </w:t>
      </w:r>
      <w:proofErr w:type="spellStart"/>
      <w:r>
        <w:t>vermengung</w:t>
      </w:r>
      <w:proofErr w:type="spellEnd"/>
      <w:r>
        <w:t xml:space="preserve"> damit man den Glauben/ </w:t>
      </w:r>
      <w:proofErr w:type="spellStart"/>
      <w:r>
        <w:t>vnnd</w:t>
      </w:r>
      <w:proofErr w:type="spellEnd"/>
      <w:r>
        <w:t xml:space="preserve"> die </w:t>
      </w:r>
      <w:proofErr w:type="spellStart"/>
      <w:r>
        <w:t>werck</w:t>
      </w:r>
      <w:proofErr w:type="spellEnd"/>
      <w:r>
        <w:t xml:space="preserve"> </w:t>
      </w:r>
      <w:proofErr w:type="spellStart"/>
      <w:r>
        <w:t>dermassen</w:t>
      </w:r>
      <w:proofErr w:type="spellEnd"/>
      <w:r>
        <w:t xml:space="preserve"> in einander vermischt/ das man auch leugnen </w:t>
      </w:r>
      <w:proofErr w:type="spellStart"/>
      <w:r>
        <w:t>darff</w:t>
      </w:r>
      <w:proofErr w:type="spellEnd"/>
      <w:r>
        <w:t xml:space="preserve">. Der Glaub mach </w:t>
      </w:r>
      <w:proofErr w:type="spellStart"/>
      <w:r>
        <w:t>vns</w:t>
      </w:r>
      <w:proofErr w:type="spellEnd"/>
      <w:r>
        <w:t xml:space="preserve"> nicht allein gerecht. Solches </w:t>
      </w:r>
      <w:proofErr w:type="spellStart"/>
      <w:r>
        <w:t>vngegrünt</w:t>
      </w:r>
      <w:proofErr w:type="spellEnd"/>
      <w:r>
        <w:t xml:space="preserve"> ineinander </w:t>
      </w:r>
      <w:proofErr w:type="spellStart"/>
      <w:r>
        <w:t>brewen</w:t>
      </w:r>
      <w:proofErr w:type="spellEnd"/>
      <w:r>
        <w:t xml:space="preserve">/ widerfechten je klar </w:t>
      </w:r>
      <w:proofErr w:type="spellStart"/>
      <w:r>
        <w:t>vnd</w:t>
      </w:r>
      <w:proofErr w:type="spellEnd"/>
      <w:r>
        <w:t xml:space="preserve"> </w:t>
      </w:r>
      <w:proofErr w:type="spellStart"/>
      <w:r>
        <w:t>gantz</w:t>
      </w:r>
      <w:proofErr w:type="spellEnd"/>
      <w:r>
        <w:t xml:space="preserve"> gewaltig die </w:t>
      </w:r>
      <w:proofErr w:type="spellStart"/>
      <w:r>
        <w:t>wörtlin</w:t>
      </w:r>
      <w:proofErr w:type="spellEnd"/>
      <w:r>
        <w:t xml:space="preserve"> im Paulo so </w:t>
      </w:r>
      <w:proofErr w:type="spellStart"/>
      <w:r>
        <w:t>offt</w:t>
      </w:r>
      <w:proofErr w:type="spellEnd"/>
      <w:r>
        <w:t xml:space="preserve"> </w:t>
      </w:r>
      <w:proofErr w:type="spellStart"/>
      <w:r>
        <w:t>widerhölt</w:t>
      </w:r>
      <w:proofErr w:type="spellEnd"/>
      <w:r>
        <w:t xml:space="preserve">: On das Gesetz/ </w:t>
      </w:r>
      <w:proofErr w:type="spellStart"/>
      <w:r>
        <w:t>One</w:t>
      </w:r>
      <w:proofErr w:type="spellEnd"/>
      <w:r>
        <w:t xml:space="preserve"> die </w:t>
      </w:r>
      <w:proofErr w:type="spellStart"/>
      <w:r>
        <w:t>werck</w:t>
      </w:r>
      <w:proofErr w:type="spellEnd"/>
      <w:r>
        <w:t xml:space="preserve">/ </w:t>
      </w:r>
      <w:proofErr w:type="spellStart"/>
      <w:r>
        <w:t>vmb</w:t>
      </w:r>
      <w:proofErr w:type="spellEnd"/>
      <w:r>
        <w:t xml:space="preserve"> sonst/ </w:t>
      </w:r>
      <w:proofErr w:type="spellStart"/>
      <w:r>
        <w:t>auß</w:t>
      </w:r>
      <w:proofErr w:type="spellEnd"/>
      <w:r>
        <w:t xml:space="preserve"> </w:t>
      </w:r>
      <w:proofErr w:type="spellStart"/>
      <w:r>
        <w:t>gnaden</w:t>
      </w:r>
      <w:proofErr w:type="spellEnd"/>
      <w:r>
        <w:t xml:space="preserve">/ durch des </w:t>
      </w:r>
      <w:proofErr w:type="spellStart"/>
      <w:r>
        <w:t>weibs</w:t>
      </w:r>
      <w:proofErr w:type="spellEnd"/>
      <w:r>
        <w:t xml:space="preserve"> same/ </w:t>
      </w:r>
      <w:proofErr w:type="spellStart"/>
      <w:r>
        <w:t>nit</w:t>
      </w:r>
      <w:proofErr w:type="spellEnd"/>
      <w:r>
        <w:t xml:space="preserve"> durch vieler samen. </w:t>
      </w:r>
    </w:p>
    <w:p w14:paraId="0E3AD56D" w14:textId="77777777" w:rsidR="00477716" w:rsidRDefault="00477716" w:rsidP="00477716">
      <w:pPr>
        <w:pStyle w:val="StandardWeb"/>
      </w:pPr>
      <w:r>
        <w:rPr>
          <w:rStyle w:val="Fett"/>
          <w:rFonts w:eastAsiaTheme="majorEastAsia"/>
        </w:rPr>
        <w:t>XXI.</w:t>
      </w:r>
      <w:r>
        <w:t xml:space="preserve"> </w:t>
      </w:r>
    </w:p>
    <w:p w14:paraId="021A6715" w14:textId="77777777" w:rsidR="00477716" w:rsidRDefault="00477716" w:rsidP="00477716">
      <w:pPr>
        <w:pStyle w:val="StandardWeb"/>
      </w:pPr>
      <w:r>
        <w:t xml:space="preserve">Vors Dritt/ muß man verbannen </w:t>
      </w:r>
      <w:proofErr w:type="spellStart"/>
      <w:r>
        <w:t>vnd</w:t>
      </w:r>
      <w:proofErr w:type="spellEnd"/>
      <w:r>
        <w:t xml:space="preserve"> verfluchen/ das </w:t>
      </w:r>
      <w:proofErr w:type="spellStart"/>
      <w:r>
        <w:t>Gottloß</w:t>
      </w:r>
      <w:proofErr w:type="spellEnd"/>
      <w:r>
        <w:t xml:space="preserve"> </w:t>
      </w:r>
      <w:proofErr w:type="spellStart"/>
      <w:r>
        <w:t>vnd</w:t>
      </w:r>
      <w:proofErr w:type="spellEnd"/>
      <w:r>
        <w:t xml:space="preserve"> </w:t>
      </w:r>
      <w:proofErr w:type="spellStart"/>
      <w:r>
        <w:t>schedlich</w:t>
      </w:r>
      <w:proofErr w:type="spellEnd"/>
      <w:r>
        <w:t xml:space="preserve"> </w:t>
      </w:r>
      <w:proofErr w:type="spellStart"/>
      <w:r>
        <w:t>decret</w:t>
      </w:r>
      <w:proofErr w:type="spellEnd"/>
      <w:r>
        <w:t xml:space="preserve">/ des Conciliums zu Trient/ welches gebeut/ das alle Menschen im </w:t>
      </w:r>
      <w:proofErr w:type="spellStart"/>
      <w:r>
        <w:t>zweyffel</w:t>
      </w:r>
      <w:proofErr w:type="spellEnd"/>
      <w:r>
        <w:t xml:space="preserve"> sollen bleiben/ dann es tilget den </w:t>
      </w:r>
      <w:proofErr w:type="spellStart"/>
      <w:r>
        <w:t>Artickel</w:t>
      </w:r>
      <w:proofErr w:type="spellEnd"/>
      <w:r>
        <w:t xml:space="preserve"> im glauben (Ich glaube </w:t>
      </w:r>
      <w:proofErr w:type="spellStart"/>
      <w:r>
        <w:t>vergebung</w:t>
      </w:r>
      <w:proofErr w:type="spellEnd"/>
      <w:r>
        <w:t xml:space="preserve"> der </w:t>
      </w:r>
      <w:proofErr w:type="spellStart"/>
      <w:r>
        <w:t>sünden</w:t>
      </w:r>
      <w:proofErr w:type="spellEnd"/>
      <w:r>
        <w:t xml:space="preserve">) gar </w:t>
      </w:r>
      <w:proofErr w:type="spellStart"/>
      <w:r>
        <w:t>auß</w:t>
      </w:r>
      <w:proofErr w:type="spellEnd"/>
      <w:r>
        <w:t xml:space="preserve">/ </w:t>
      </w:r>
      <w:proofErr w:type="spellStart"/>
      <w:r>
        <w:t>vnnd</w:t>
      </w:r>
      <w:proofErr w:type="spellEnd"/>
      <w:r>
        <w:t xml:space="preserve"> richtet dagegen </w:t>
      </w:r>
      <w:proofErr w:type="spellStart"/>
      <w:r>
        <w:t>grawsamen</w:t>
      </w:r>
      <w:proofErr w:type="spellEnd"/>
      <w:r>
        <w:t xml:space="preserve"> </w:t>
      </w:r>
      <w:proofErr w:type="spellStart"/>
      <w:r>
        <w:t>vnmuth</w:t>
      </w:r>
      <w:proofErr w:type="spellEnd"/>
      <w:r>
        <w:t xml:space="preserve"> gegen </w:t>
      </w:r>
      <w:proofErr w:type="spellStart"/>
      <w:r>
        <w:t>Got</w:t>
      </w:r>
      <w:proofErr w:type="spellEnd"/>
      <w:r>
        <w:t xml:space="preserve"> </w:t>
      </w:r>
      <w:proofErr w:type="spellStart"/>
      <w:r>
        <w:t>vnd</w:t>
      </w:r>
      <w:proofErr w:type="spellEnd"/>
      <w:r>
        <w:t xml:space="preserve"> </w:t>
      </w:r>
      <w:proofErr w:type="spellStart"/>
      <w:r>
        <w:t>eytel</w:t>
      </w:r>
      <w:proofErr w:type="spellEnd"/>
      <w:r>
        <w:t xml:space="preserve"> </w:t>
      </w:r>
      <w:proofErr w:type="spellStart"/>
      <w:r>
        <w:t>verzweyfelung</w:t>
      </w:r>
      <w:proofErr w:type="spellEnd"/>
      <w:r>
        <w:t xml:space="preserve"> an/ Derhalben/ </w:t>
      </w:r>
      <w:proofErr w:type="spellStart"/>
      <w:r>
        <w:t>auff</w:t>
      </w:r>
      <w:proofErr w:type="spellEnd"/>
      <w:r>
        <w:t xml:space="preserve"> das wir je nicht an der </w:t>
      </w:r>
      <w:proofErr w:type="spellStart"/>
      <w:r>
        <w:t>gnade</w:t>
      </w:r>
      <w:proofErr w:type="spellEnd"/>
      <w:r>
        <w:t xml:space="preserve"> Gottes </w:t>
      </w:r>
      <w:proofErr w:type="spellStart"/>
      <w:r>
        <w:t>zweyfeln</w:t>
      </w:r>
      <w:proofErr w:type="spellEnd"/>
      <w:r>
        <w:t xml:space="preserve"> sollen/ wie wir dann </w:t>
      </w:r>
      <w:proofErr w:type="spellStart"/>
      <w:r>
        <w:t>auß</w:t>
      </w:r>
      <w:proofErr w:type="spellEnd"/>
      <w:r>
        <w:t xml:space="preserve"> natürlicher </w:t>
      </w:r>
      <w:proofErr w:type="spellStart"/>
      <w:r>
        <w:t>blödigkeyt</w:t>
      </w:r>
      <w:proofErr w:type="spellEnd"/>
      <w:r>
        <w:t xml:space="preserve"> leichtlich darein fallen/ </w:t>
      </w:r>
      <w:proofErr w:type="spellStart"/>
      <w:r>
        <w:t>vnd</w:t>
      </w:r>
      <w:proofErr w:type="spellEnd"/>
      <w:r>
        <w:t xml:space="preserve"> </w:t>
      </w:r>
      <w:proofErr w:type="spellStart"/>
      <w:r>
        <w:t>versincken</w:t>
      </w:r>
      <w:proofErr w:type="spellEnd"/>
      <w:r>
        <w:t xml:space="preserve">/ Hat </w:t>
      </w:r>
      <w:proofErr w:type="spellStart"/>
      <w:r>
        <w:t>vns</w:t>
      </w:r>
      <w:proofErr w:type="spellEnd"/>
      <w:r>
        <w:t xml:space="preserve"> der liebe getreue Gott das gebot/ als die aller beste </w:t>
      </w:r>
      <w:proofErr w:type="spellStart"/>
      <w:r>
        <w:t>artzney</w:t>
      </w:r>
      <w:proofErr w:type="spellEnd"/>
      <w:r>
        <w:t xml:space="preserve"> wider solchen natürlichen </w:t>
      </w:r>
      <w:proofErr w:type="spellStart"/>
      <w:r>
        <w:t>vnglauben</w:t>
      </w:r>
      <w:proofErr w:type="spellEnd"/>
      <w:r>
        <w:t xml:space="preserve"> </w:t>
      </w:r>
      <w:proofErr w:type="spellStart"/>
      <w:r>
        <w:t>vnd</w:t>
      </w:r>
      <w:proofErr w:type="spellEnd"/>
      <w:r>
        <w:t xml:space="preserve"> </w:t>
      </w:r>
      <w:proofErr w:type="spellStart"/>
      <w:r>
        <w:t>zweyffel</w:t>
      </w:r>
      <w:proofErr w:type="spellEnd"/>
      <w:r>
        <w:t xml:space="preserve"> </w:t>
      </w:r>
      <w:proofErr w:type="spellStart"/>
      <w:r>
        <w:t>fürgestelt</w:t>
      </w:r>
      <w:proofErr w:type="spellEnd"/>
      <w:r>
        <w:t xml:space="preserve">/ welches gebeut/ Wir sollen an das </w:t>
      </w:r>
      <w:proofErr w:type="spellStart"/>
      <w:r>
        <w:t>Euangelion</w:t>
      </w:r>
      <w:proofErr w:type="spellEnd"/>
      <w:r>
        <w:t xml:space="preserve"> </w:t>
      </w:r>
      <w:proofErr w:type="spellStart"/>
      <w:r>
        <w:t>vest</w:t>
      </w:r>
      <w:proofErr w:type="spellEnd"/>
      <w:r>
        <w:t xml:space="preserve"> glauben/ die </w:t>
      </w:r>
      <w:proofErr w:type="spellStart"/>
      <w:r>
        <w:t>algemeine</w:t>
      </w:r>
      <w:proofErr w:type="spellEnd"/>
      <w:r>
        <w:t xml:space="preserve"> </w:t>
      </w:r>
      <w:proofErr w:type="spellStart"/>
      <w:r>
        <w:t>verheyssung</w:t>
      </w:r>
      <w:proofErr w:type="spellEnd"/>
      <w:r>
        <w:t xml:space="preserve"> Gottes/ </w:t>
      </w:r>
      <w:proofErr w:type="spellStart"/>
      <w:r>
        <w:t>vnnd</w:t>
      </w:r>
      <w:proofErr w:type="spellEnd"/>
      <w:r>
        <w:t xml:space="preserve"> das er </w:t>
      </w:r>
      <w:proofErr w:type="spellStart"/>
      <w:r>
        <w:t>vnns</w:t>
      </w:r>
      <w:proofErr w:type="spellEnd"/>
      <w:r>
        <w:t xml:space="preserve"> sein Son </w:t>
      </w:r>
      <w:proofErr w:type="spellStart"/>
      <w:r>
        <w:t>auß</w:t>
      </w:r>
      <w:proofErr w:type="spellEnd"/>
      <w:r>
        <w:t xml:space="preserve"> lauter </w:t>
      </w:r>
      <w:proofErr w:type="spellStart"/>
      <w:r>
        <w:t>gnaden</w:t>
      </w:r>
      <w:proofErr w:type="spellEnd"/>
      <w:r>
        <w:t xml:space="preserve"> gegeben/ Auch den </w:t>
      </w:r>
      <w:proofErr w:type="spellStart"/>
      <w:r>
        <w:t>Heyligen</w:t>
      </w:r>
      <w:proofErr w:type="spellEnd"/>
      <w:r>
        <w:t xml:space="preserve"> Geist/ </w:t>
      </w:r>
      <w:proofErr w:type="spellStart"/>
      <w:r>
        <w:t>dardurch</w:t>
      </w:r>
      <w:proofErr w:type="spellEnd"/>
      <w:r>
        <w:t xml:space="preserve"> wir </w:t>
      </w:r>
      <w:proofErr w:type="spellStart"/>
      <w:r>
        <w:t>ruffen</w:t>
      </w:r>
      <w:proofErr w:type="spellEnd"/>
      <w:r>
        <w:t xml:space="preserve">/ Abba lieber Vater: </w:t>
      </w:r>
      <w:proofErr w:type="spellStart"/>
      <w:r>
        <w:t>gesant</w:t>
      </w:r>
      <w:proofErr w:type="spellEnd"/>
      <w:r>
        <w:t xml:space="preserve"> hat/ </w:t>
      </w:r>
      <w:proofErr w:type="spellStart"/>
      <w:r>
        <w:t>vnd</w:t>
      </w:r>
      <w:proofErr w:type="spellEnd"/>
      <w:r>
        <w:t xml:space="preserve"> </w:t>
      </w:r>
      <w:proofErr w:type="spellStart"/>
      <w:r>
        <w:t>letzlich</w:t>
      </w:r>
      <w:proofErr w:type="spellEnd"/>
      <w:r>
        <w:t xml:space="preserve"> sein </w:t>
      </w:r>
      <w:proofErr w:type="spellStart"/>
      <w:r>
        <w:t>thewern</w:t>
      </w:r>
      <w:proofErr w:type="spellEnd"/>
      <w:r>
        <w:t xml:space="preserve"> </w:t>
      </w:r>
      <w:proofErr w:type="spellStart"/>
      <w:r>
        <w:t>vnwandelbaren</w:t>
      </w:r>
      <w:proofErr w:type="spellEnd"/>
      <w:r>
        <w:t xml:space="preserve"> </w:t>
      </w:r>
      <w:proofErr w:type="spellStart"/>
      <w:r>
        <w:t>eidsschwur</w:t>
      </w:r>
      <w:proofErr w:type="spellEnd"/>
      <w:r>
        <w:t xml:space="preserve"> </w:t>
      </w:r>
      <w:proofErr w:type="spellStart"/>
      <w:r>
        <w:t>vnser</w:t>
      </w:r>
      <w:proofErr w:type="spellEnd"/>
      <w:r>
        <w:t xml:space="preserve"> heil betreffend/ </w:t>
      </w:r>
      <w:proofErr w:type="spellStart"/>
      <w:r>
        <w:t>annemen</w:t>
      </w:r>
      <w:proofErr w:type="spellEnd"/>
      <w:r>
        <w:t xml:space="preserve"> </w:t>
      </w:r>
      <w:proofErr w:type="spellStart"/>
      <w:r>
        <w:t>vnd</w:t>
      </w:r>
      <w:proofErr w:type="spellEnd"/>
      <w:r>
        <w:t xml:space="preserve"> vor gewiß halten. </w:t>
      </w:r>
    </w:p>
    <w:p w14:paraId="49F131BF" w14:textId="77777777" w:rsidR="00477716" w:rsidRDefault="00477716" w:rsidP="00477716">
      <w:pPr>
        <w:pStyle w:val="StandardWeb"/>
      </w:pPr>
      <w:r>
        <w:rPr>
          <w:rStyle w:val="Fett"/>
          <w:rFonts w:eastAsiaTheme="majorEastAsia"/>
        </w:rPr>
        <w:t>XXII.</w:t>
      </w:r>
      <w:r>
        <w:t xml:space="preserve"> </w:t>
      </w:r>
    </w:p>
    <w:p w14:paraId="450E512B" w14:textId="77777777" w:rsidR="00477716" w:rsidRDefault="00477716" w:rsidP="00477716">
      <w:pPr>
        <w:pStyle w:val="StandardWeb"/>
      </w:pPr>
      <w:r>
        <w:t xml:space="preserve">Zum </w:t>
      </w:r>
      <w:proofErr w:type="spellStart"/>
      <w:r>
        <w:t>vierden</w:t>
      </w:r>
      <w:proofErr w:type="spellEnd"/>
      <w:r>
        <w:t xml:space="preserve">/ Ists ein </w:t>
      </w:r>
      <w:proofErr w:type="spellStart"/>
      <w:r>
        <w:t>schedliche</w:t>
      </w:r>
      <w:proofErr w:type="spellEnd"/>
      <w:r>
        <w:t xml:space="preserve"> </w:t>
      </w:r>
      <w:proofErr w:type="spellStart"/>
      <w:r>
        <w:t>schwermerey</w:t>
      </w:r>
      <w:proofErr w:type="spellEnd"/>
      <w:r>
        <w:t xml:space="preserve">/ Das der Osiander </w:t>
      </w:r>
      <w:proofErr w:type="spellStart"/>
      <w:r>
        <w:t>gelert</w:t>
      </w:r>
      <w:proofErr w:type="spellEnd"/>
      <w:r>
        <w:t xml:space="preserve"> hat/ die </w:t>
      </w:r>
      <w:proofErr w:type="spellStart"/>
      <w:r>
        <w:t>gerechtigkeit</w:t>
      </w:r>
      <w:proofErr w:type="spellEnd"/>
      <w:r>
        <w:t xml:space="preserve"> des </w:t>
      </w:r>
      <w:proofErr w:type="spellStart"/>
      <w:r>
        <w:t>glaubens</w:t>
      </w:r>
      <w:proofErr w:type="spellEnd"/>
      <w:r>
        <w:t xml:space="preserve"> stehe </w:t>
      </w:r>
      <w:proofErr w:type="spellStart"/>
      <w:r>
        <w:t>nit</w:t>
      </w:r>
      <w:proofErr w:type="spellEnd"/>
      <w:r>
        <w:t xml:space="preserve"> im </w:t>
      </w:r>
      <w:proofErr w:type="spellStart"/>
      <w:r>
        <w:t>blut</w:t>
      </w:r>
      <w:proofErr w:type="spellEnd"/>
      <w:r>
        <w:t xml:space="preserve"> </w:t>
      </w:r>
      <w:proofErr w:type="spellStart"/>
      <w:r>
        <w:t>vnd</w:t>
      </w:r>
      <w:proofErr w:type="spellEnd"/>
      <w:r>
        <w:t xml:space="preserve"> todt Christi dadurch wir erlöst sein/ Sondern der </w:t>
      </w:r>
      <w:proofErr w:type="spellStart"/>
      <w:r>
        <w:t>mensch</w:t>
      </w:r>
      <w:proofErr w:type="spellEnd"/>
      <w:r>
        <w:t xml:space="preserve"> </w:t>
      </w:r>
      <w:proofErr w:type="spellStart"/>
      <w:r>
        <w:t>muße</w:t>
      </w:r>
      <w:proofErr w:type="spellEnd"/>
      <w:r>
        <w:t xml:space="preserve"> gerecht werden durch die </w:t>
      </w:r>
      <w:proofErr w:type="spellStart"/>
      <w:r>
        <w:t>gerechtigkeit</w:t>
      </w:r>
      <w:proofErr w:type="spellEnd"/>
      <w:r>
        <w:t xml:space="preserve"> Christi in </w:t>
      </w:r>
      <w:proofErr w:type="spellStart"/>
      <w:r>
        <w:t>vns</w:t>
      </w:r>
      <w:proofErr w:type="spellEnd"/>
      <w:r>
        <w:t xml:space="preserve"> </w:t>
      </w:r>
      <w:proofErr w:type="spellStart"/>
      <w:r>
        <w:t>wonent</w:t>
      </w:r>
      <w:proofErr w:type="spellEnd"/>
      <w:r>
        <w:t xml:space="preserve">. Es ist </w:t>
      </w:r>
      <w:proofErr w:type="spellStart"/>
      <w:r>
        <w:t>wol</w:t>
      </w:r>
      <w:proofErr w:type="spellEnd"/>
      <w:r>
        <w:t xml:space="preserve"> war/ der Son </w:t>
      </w:r>
      <w:proofErr w:type="spellStart"/>
      <w:r>
        <w:t>Gotes</w:t>
      </w:r>
      <w:proofErr w:type="spellEnd"/>
      <w:r>
        <w:t xml:space="preserve"> </w:t>
      </w:r>
      <w:proofErr w:type="spellStart"/>
      <w:r>
        <w:t>wonet</w:t>
      </w:r>
      <w:proofErr w:type="spellEnd"/>
      <w:r>
        <w:t xml:space="preserve"> in den </w:t>
      </w:r>
      <w:proofErr w:type="spellStart"/>
      <w:r>
        <w:t>glaubigen</w:t>
      </w:r>
      <w:proofErr w:type="spellEnd"/>
      <w:r>
        <w:t xml:space="preserve">/ </w:t>
      </w:r>
      <w:proofErr w:type="spellStart"/>
      <w:r>
        <w:t>vnd</w:t>
      </w:r>
      <w:proofErr w:type="spellEnd"/>
      <w:r>
        <w:t xml:space="preserve"> zündet durch sein H. Geist ein </w:t>
      </w:r>
      <w:proofErr w:type="spellStart"/>
      <w:r>
        <w:t>newes</w:t>
      </w:r>
      <w:proofErr w:type="spellEnd"/>
      <w:r>
        <w:t xml:space="preserve"> </w:t>
      </w:r>
      <w:proofErr w:type="spellStart"/>
      <w:r>
        <w:t>liecht</w:t>
      </w:r>
      <w:proofErr w:type="spellEnd"/>
      <w:r>
        <w:t xml:space="preserve">/ </w:t>
      </w:r>
      <w:proofErr w:type="spellStart"/>
      <w:r>
        <w:t>vnd</w:t>
      </w:r>
      <w:proofErr w:type="spellEnd"/>
      <w:r>
        <w:t xml:space="preserve"> </w:t>
      </w:r>
      <w:proofErr w:type="spellStart"/>
      <w:r>
        <w:t>gerhorsam</w:t>
      </w:r>
      <w:proofErr w:type="spellEnd"/>
      <w:r>
        <w:t xml:space="preserve"> </w:t>
      </w:r>
      <w:proofErr w:type="spellStart"/>
      <w:r>
        <w:t>inn</w:t>
      </w:r>
      <w:proofErr w:type="spellEnd"/>
      <w:r>
        <w:t xml:space="preserve"> </w:t>
      </w:r>
      <w:proofErr w:type="spellStart"/>
      <w:r>
        <w:t>jnen</w:t>
      </w:r>
      <w:proofErr w:type="spellEnd"/>
      <w:r>
        <w:t xml:space="preserve"> an/ Aber solcher </w:t>
      </w:r>
      <w:proofErr w:type="spellStart"/>
      <w:r>
        <w:t>inwonung</w:t>
      </w:r>
      <w:proofErr w:type="spellEnd"/>
      <w:r>
        <w:t xml:space="preserve"> </w:t>
      </w:r>
      <w:proofErr w:type="spellStart"/>
      <w:r>
        <w:t>vnd</w:t>
      </w:r>
      <w:proofErr w:type="spellEnd"/>
      <w:r>
        <w:t xml:space="preserve"> </w:t>
      </w:r>
      <w:proofErr w:type="spellStart"/>
      <w:r>
        <w:t>wirckung</w:t>
      </w:r>
      <w:proofErr w:type="spellEnd"/>
      <w:r>
        <w:t xml:space="preserve"> halben/ sind sie nit gerecht/ Sondern sie </w:t>
      </w:r>
      <w:proofErr w:type="spellStart"/>
      <w:r>
        <w:t>seint</w:t>
      </w:r>
      <w:proofErr w:type="spellEnd"/>
      <w:r>
        <w:t xml:space="preserve"> </w:t>
      </w:r>
      <w:proofErr w:type="spellStart"/>
      <w:r>
        <w:t>vnd</w:t>
      </w:r>
      <w:proofErr w:type="spellEnd"/>
      <w:r>
        <w:t xml:space="preserve"> bleiben </w:t>
      </w:r>
      <w:proofErr w:type="spellStart"/>
      <w:r>
        <w:t>frumb</w:t>
      </w:r>
      <w:proofErr w:type="spellEnd"/>
      <w:r>
        <w:t xml:space="preserve"> </w:t>
      </w:r>
      <w:proofErr w:type="spellStart"/>
      <w:r>
        <w:t>vnd</w:t>
      </w:r>
      <w:proofErr w:type="spellEnd"/>
      <w:r>
        <w:t xml:space="preserve"> gerecht/ durch die zugerechnete </w:t>
      </w:r>
      <w:proofErr w:type="spellStart"/>
      <w:r>
        <w:t>gerechtigkeyt</w:t>
      </w:r>
      <w:proofErr w:type="spellEnd"/>
      <w:r>
        <w:t xml:space="preserve"> von wegen des </w:t>
      </w:r>
      <w:proofErr w:type="spellStart"/>
      <w:r>
        <w:t>Mitlers</w:t>
      </w:r>
      <w:proofErr w:type="spellEnd"/>
      <w:r>
        <w:t xml:space="preserve">: der </w:t>
      </w:r>
      <w:proofErr w:type="spellStart"/>
      <w:r>
        <w:t>vmb</w:t>
      </w:r>
      <w:proofErr w:type="spellEnd"/>
      <w:r>
        <w:t xml:space="preserve"> </w:t>
      </w:r>
      <w:proofErr w:type="spellStart"/>
      <w:r>
        <w:t>vnser</w:t>
      </w:r>
      <w:proofErr w:type="spellEnd"/>
      <w:r>
        <w:t xml:space="preserve"> Sünden willen gestorben </w:t>
      </w:r>
      <w:proofErr w:type="spellStart"/>
      <w:r>
        <w:t>vnnd</w:t>
      </w:r>
      <w:proofErr w:type="spellEnd"/>
      <w:r>
        <w:t xml:space="preserve"> zu </w:t>
      </w:r>
      <w:proofErr w:type="spellStart"/>
      <w:r>
        <w:t>vnser</w:t>
      </w:r>
      <w:proofErr w:type="spellEnd"/>
      <w:r>
        <w:t xml:space="preserve"> </w:t>
      </w:r>
      <w:proofErr w:type="spellStart"/>
      <w:r>
        <w:t>rechtfertigung</w:t>
      </w:r>
      <w:proofErr w:type="spellEnd"/>
      <w:r>
        <w:t xml:space="preserve"> wider </w:t>
      </w:r>
      <w:proofErr w:type="spellStart"/>
      <w:r>
        <w:t>aufferstanden</w:t>
      </w:r>
      <w:proofErr w:type="spellEnd"/>
      <w:r>
        <w:t xml:space="preserve">/ das ist/ von wegen seins </w:t>
      </w:r>
      <w:proofErr w:type="spellStart"/>
      <w:r>
        <w:t>verdiensts</w:t>
      </w:r>
      <w:proofErr w:type="spellEnd"/>
      <w:r>
        <w:t xml:space="preserve"> </w:t>
      </w:r>
      <w:proofErr w:type="spellStart"/>
      <w:r>
        <w:t>vnd</w:t>
      </w:r>
      <w:proofErr w:type="spellEnd"/>
      <w:r>
        <w:t xml:space="preserve"> </w:t>
      </w:r>
      <w:proofErr w:type="spellStart"/>
      <w:r>
        <w:t>gehorsambs</w:t>
      </w:r>
      <w:proofErr w:type="spellEnd"/>
      <w:r>
        <w:t xml:space="preserve">/ Welcher </w:t>
      </w:r>
      <w:proofErr w:type="spellStart"/>
      <w:r>
        <w:t>vil</w:t>
      </w:r>
      <w:proofErr w:type="spellEnd"/>
      <w:r>
        <w:t xml:space="preserve"> </w:t>
      </w:r>
      <w:proofErr w:type="spellStart"/>
      <w:r>
        <w:t>tausent</w:t>
      </w:r>
      <w:proofErr w:type="spellEnd"/>
      <w:r>
        <w:t xml:space="preserve"> mal mehr </w:t>
      </w:r>
      <w:proofErr w:type="spellStart"/>
      <w:r>
        <w:t>zuachten</w:t>
      </w:r>
      <w:proofErr w:type="spellEnd"/>
      <w:r>
        <w:t xml:space="preserve">/ dann all </w:t>
      </w:r>
      <w:proofErr w:type="spellStart"/>
      <w:r>
        <w:t>Götliche</w:t>
      </w:r>
      <w:proofErr w:type="spellEnd"/>
      <w:r>
        <w:t xml:space="preserve"> </w:t>
      </w:r>
      <w:proofErr w:type="spellStart"/>
      <w:r>
        <w:t>wirckung</w:t>
      </w:r>
      <w:proofErr w:type="spellEnd"/>
      <w:r>
        <w:t xml:space="preserve"> in </w:t>
      </w:r>
      <w:proofErr w:type="spellStart"/>
      <w:r>
        <w:t>vns</w:t>
      </w:r>
      <w:proofErr w:type="spellEnd"/>
      <w:r>
        <w:t xml:space="preserve">/ </w:t>
      </w:r>
      <w:proofErr w:type="spellStart"/>
      <w:r>
        <w:t>Dise</w:t>
      </w:r>
      <w:proofErr w:type="spellEnd"/>
      <w:r>
        <w:t xml:space="preserve"> </w:t>
      </w:r>
      <w:proofErr w:type="spellStart"/>
      <w:r>
        <w:t>Oschandrische</w:t>
      </w:r>
      <w:proofErr w:type="spellEnd"/>
      <w:r>
        <w:t xml:space="preserve"> leer/ ein </w:t>
      </w:r>
      <w:proofErr w:type="spellStart"/>
      <w:r>
        <w:t>newgetichter</w:t>
      </w:r>
      <w:proofErr w:type="spellEnd"/>
      <w:r>
        <w:t xml:space="preserve"> </w:t>
      </w:r>
      <w:proofErr w:type="spellStart"/>
      <w:r>
        <w:t>tand</w:t>
      </w:r>
      <w:proofErr w:type="spellEnd"/>
      <w:r>
        <w:t xml:space="preserve"> eben wie der </w:t>
      </w:r>
      <w:proofErr w:type="spellStart"/>
      <w:r>
        <w:t>Bebstler</w:t>
      </w:r>
      <w:proofErr w:type="spellEnd"/>
      <w:r>
        <w:t xml:space="preserve"> alt Comment/ </w:t>
      </w:r>
      <w:proofErr w:type="spellStart"/>
      <w:r>
        <w:t>vo</w:t>
      </w:r>
      <w:proofErr w:type="spellEnd"/>
      <w:r>
        <w:t xml:space="preserve"> </w:t>
      </w:r>
      <w:proofErr w:type="spellStart"/>
      <w:r>
        <w:t>nder</w:t>
      </w:r>
      <w:proofErr w:type="spellEnd"/>
      <w:r>
        <w:t xml:space="preserve"> </w:t>
      </w:r>
      <w:proofErr w:type="spellStart"/>
      <w:r>
        <w:t>Justification</w:t>
      </w:r>
      <w:proofErr w:type="spellEnd"/>
      <w:r>
        <w:t xml:space="preserve">/ hebt den glauben gar </w:t>
      </w:r>
      <w:proofErr w:type="spellStart"/>
      <w:r>
        <w:t>auff</w:t>
      </w:r>
      <w:proofErr w:type="spellEnd"/>
      <w:r>
        <w:t xml:space="preserve"> </w:t>
      </w:r>
      <w:proofErr w:type="spellStart"/>
      <w:r>
        <w:t>vnnd</w:t>
      </w:r>
      <w:proofErr w:type="spellEnd"/>
      <w:r>
        <w:t xml:space="preserve"> macht die </w:t>
      </w:r>
      <w:proofErr w:type="spellStart"/>
      <w:r>
        <w:t>verheysung</w:t>
      </w:r>
      <w:proofErr w:type="spellEnd"/>
      <w:r>
        <w:t xml:space="preserve"> Gottes </w:t>
      </w:r>
      <w:proofErr w:type="spellStart"/>
      <w:r>
        <w:t>gantz</w:t>
      </w:r>
      <w:proofErr w:type="spellEnd"/>
      <w:r>
        <w:t xml:space="preserve"> </w:t>
      </w:r>
      <w:proofErr w:type="spellStart"/>
      <w:r>
        <w:t>vnnütz</w:t>
      </w:r>
      <w:proofErr w:type="spellEnd"/>
      <w:r>
        <w:t xml:space="preserve"> </w:t>
      </w:r>
      <w:proofErr w:type="spellStart"/>
      <w:r>
        <w:t>vnd</w:t>
      </w:r>
      <w:proofErr w:type="spellEnd"/>
      <w:r>
        <w:t xml:space="preserve"> </w:t>
      </w:r>
      <w:proofErr w:type="spellStart"/>
      <w:r>
        <w:t>krafftlos</w:t>
      </w:r>
      <w:proofErr w:type="spellEnd"/>
      <w:r>
        <w:t xml:space="preserve">/ </w:t>
      </w:r>
      <w:proofErr w:type="spellStart"/>
      <w:r>
        <w:t>Vrsach</w:t>
      </w:r>
      <w:proofErr w:type="spellEnd"/>
      <w:r>
        <w:t xml:space="preserve">/ Was einer in oder bey sich </w:t>
      </w:r>
      <w:proofErr w:type="spellStart"/>
      <w:r>
        <w:t>wonent</w:t>
      </w:r>
      <w:proofErr w:type="spellEnd"/>
      <w:r>
        <w:t xml:space="preserve"> hat/ Oder aber verdienen </w:t>
      </w:r>
      <w:proofErr w:type="spellStart"/>
      <w:r>
        <w:t>vnnd</w:t>
      </w:r>
      <w:proofErr w:type="spellEnd"/>
      <w:r>
        <w:t xml:space="preserve"> selbst erwerben </w:t>
      </w:r>
      <w:proofErr w:type="spellStart"/>
      <w:r>
        <w:t>kan</w:t>
      </w:r>
      <w:proofErr w:type="spellEnd"/>
      <w:r>
        <w:t xml:space="preserve">/ das </w:t>
      </w:r>
      <w:proofErr w:type="spellStart"/>
      <w:r>
        <w:t>darff</w:t>
      </w:r>
      <w:proofErr w:type="spellEnd"/>
      <w:r>
        <w:t xml:space="preserve"> er weder glauben noch hoffen. </w:t>
      </w:r>
    </w:p>
    <w:p w14:paraId="514CB4DD" w14:textId="77777777" w:rsidR="00477716" w:rsidRDefault="00477716" w:rsidP="00477716">
      <w:pPr>
        <w:pStyle w:val="StandardWeb"/>
      </w:pPr>
      <w:r>
        <w:rPr>
          <w:rStyle w:val="Fett"/>
          <w:rFonts w:eastAsiaTheme="majorEastAsia"/>
        </w:rPr>
        <w:t>XXIII.</w:t>
      </w:r>
      <w:r>
        <w:t xml:space="preserve"> </w:t>
      </w:r>
    </w:p>
    <w:p w14:paraId="06C35EC0" w14:textId="77777777" w:rsidR="00477716" w:rsidRDefault="00477716" w:rsidP="00477716">
      <w:pPr>
        <w:pStyle w:val="StandardWeb"/>
      </w:pPr>
      <w:r>
        <w:t xml:space="preserve">Am </w:t>
      </w:r>
      <w:proofErr w:type="spellStart"/>
      <w:r>
        <w:t>endt</w:t>
      </w:r>
      <w:proofErr w:type="spellEnd"/>
      <w:r>
        <w:t xml:space="preserve">/ Soll man auch </w:t>
      </w:r>
      <w:proofErr w:type="spellStart"/>
      <w:r>
        <w:t>außrewten</w:t>
      </w:r>
      <w:proofErr w:type="spellEnd"/>
      <w:r>
        <w:t xml:space="preserve"> </w:t>
      </w:r>
      <w:proofErr w:type="spellStart"/>
      <w:r>
        <w:t>vnd</w:t>
      </w:r>
      <w:proofErr w:type="spellEnd"/>
      <w:r>
        <w:t xml:space="preserve"> </w:t>
      </w:r>
      <w:proofErr w:type="spellStart"/>
      <w:r>
        <w:t>verwerffen</w:t>
      </w:r>
      <w:proofErr w:type="spellEnd"/>
      <w:r>
        <w:t xml:space="preserve"> die </w:t>
      </w:r>
      <w:proofErr w:type="spellStart"/>
      <w:r>
        <w:t>vngewisse</w:t>
      </w:r>
      <w:proofErr w:type="spellEnd"/>
      <w:r>
        <w:t xml:space="preserve"> </w:t>
      </w:r>
      <w:proofErr w:type="spellStart"/>
      <w:r>
        <w:t>vnd</w:t>
      </w:r>
      <w:proofErr w:type="spellEnd"/>
      <w:r>
        <w:t xml:space="preserve"> wetterwendische Interims </w:t>
      </w:r>
      <w:proofErr w:type="spellStart"/>
      <w:r>
        <w:t>red</w:t>
      </w:r>
      <w:proofErr w:type="spellEnd"/>
      <w:r>
        <w:t xml:space="preserve">: </w:t>
      </w:r>
      <w:proofErr w:type="spellStart"/>
      <w:r>
        <w:t>Gutte</w:t>
      </w:r>
      <w:proofErr w:type="spellEnd"/>
      <w:r>
        <w:t xml:space="preserve"> </w:t>
      </w:r>
      <w:proofErr w:type="spellStart"/>
      <w:r>
        <w:t>werck</w:t>
      </w:r>
      <w:proofErr w:type="spellEnd"/>
      <w:r>
        <w:t xml:space="preserve"> sind nötig zur </w:t>
      </w:r>
      <w:proofErr w:type="spellStart"/>
      <w:r>
        <w:t>Seligkeyt</w:t>
      </w:r>
      <w:proofErr w:type="spellEnd"/>
      <w:r>
        <w:t xml:space="preserve">: welche der </w:t>
      </w:r>
      <w:proofErr w:type="spellStart"/>
      <w:r>
        <w:t>mann</w:t>
      </w:r>
      <w:proofErr w:type="spellEnd"/>
      <w:r>
        <w:t xml:space="preserve"> Gottes Doctor M. Luther seligster </w:t>
      </w:r>
      <w:proofErr w:type="spellStart"/>
      <w:r>
        <w:t>gedechtnuß</w:t>
      </w:r>
      <w:proofErr w:type="spellEnd"/>
      <w:r>
        <w:t xml:space="preserve"> vor </w:t>
      </w:r>
      <w:proofErr w:type="spellStart"/>
      <w:r>
        <w:t>vil</w:t>
      </w:r>
      <w:proofErr w:type="spellEnd"/>
      <w:r>
        <w:t xml:space="preserve"> </w:t>
      </w:r>
      <w:proofErr w:type="spellStart"/>
      <w:r>
        <w:t>Jaren</w:t>
      </w:r>
      <w:proofErr w:type="spellEnd"/>
      <w:r>
        <w:t xml:space="preserve"> </w:t>
      </w:r>
      <w:proofErr w:type="spellStart"/>
      <w:r>
        <w:t>beyd</w:t>
      </w:r>
      <w:proofErr w:type="spellEnd"/>
      <w:r>
        <w:t xml:space="preserve"> </w:t>
      </w:r>
      <w:proofErr w:type="spellStart"/>
      <w:r>
        <w:t>aussn</w:t>
      </w:r>
      <w:proofErr w:type="spellEnd"/>
      <w:r>
        <w:t xml:space="preserve"> </w:t>
      </w:r>
      <w:proofErr w:type="spellStart"/>
      <w:r>
        <w:t>kirchen</w:t>
      </w:r>
      <w:proofErr w:type="spellEnd"/>
      <w:r>
        <w:t xml:space="preserve"> </w:t>
      </w:r>
      <w:proofErr w:type="spellStart"/>
      <w:r>
        <w:t>vnnd</w:t>
      </w:r>
      <w:proofErr w:type="spellEnd"/>
      <w:r>
        <w:t xml:space="preserve"> schulen mit Geistreichem ernst </w:t>
      </w:r>
      <w:proofErr w:type="spellStart"/>
      <w:r>
        <w:t>vnd</w:t>
      </w:r>
      <w:proofErr w:type="spellEnd"/>
      <w:r>
        <w:t xml:space="preserve"> </w:t>
      </w:r>
      <w:proofErr w:type="spellStart"/>
      <w:r>
        <w:t>treffenlichen</w:t>
      </w:r>
      <w:proofErr w:type="spellEnd"/>
      <w:r>
        <w:t xml:space="preserve"> </w:t>
      </w:r>
      <w:proofErr w:type="spellStart"/>
      <w:r>
        <w:t>wolbegrünten</w:t>
      </w:r>
      <w:proofErr w:type="spellEnd"/>
      <w:r>
        <w:t xml:space="preserve"> </w:t>
      </w:r>
      <w:proofErr w:type="spellStart"/>
      <w:r>
        <w:t>vrsachen</w:t>
      </w:r>
      <w:proofErr w:type="spellEnd"/>
      <w:r>
        <w:t xml:space="preserve"> </w:t>
      </w:r>
      <w:proofErr w:type="spellStart"/>
      <w:r>
        <w:t>weggethan</w:t>
      </w:r>
      <w:proofErr w:type="spellEnd"/>
      <w:r>
        <w:t xml:space="preserve">/ Aber </w:t>
      </w:r>
      <w:proofErr w:type="spellStart"/>
      <w:r>
        <w:t>vnlangst</w:t>
      </w:r>
      <w:proofErr w:type="spellEnd"/>
      <w:r>
        <w:t xml:space="preserve"> von etlichen </w:t>
      </w:r>
      <w:proofErr w:type="spellStart"/>
      <w:r>
        <w:t>wetterhänen</w:t>
      </w:r>
      <w:proofErr w:type="spellEnd"/>
      <w:r>
        <w:t xml:space="preserve"> </w:t>
      </w:r>
      <w:proofErr w:type="spellStart"/>
      <w:r>
        <w:t>vnd</w:t>
      </w:r>
      <w:proofErr w:type="spellEnd"/>
      <w:r>
        <w:t xml:space="preserve"> </w:t>
      </w:r>
      <w:proofErr w:type="spellStart"/>
      <w:r>
        <w:t>adiaphoristischen</w:t>
      </w:r>
      <w:proofErr w:type="spellEnd"/>
      <w:r>
        <w:t xml:space="preserve"> Judas </w:t>
      </w:r>
      <w:proofErr w:type="spellStart"/>
      <w:r>
        <w:t>schulern</w:t>
      </w:r>
      <w:proofErr w:type="spellEnd"/>
      <w:r>
        <w:t xml:space="preserve"> </w:t>
      </w:r>
      <w:proofErr w:type="spellStart"/>
      <w:r>
        <w:t>nit</w:t>
      </w:r>
      <w:proofErr w:type="spellEnd"/>
      <w:r>
        <w:t xml:space="preserve"> on </w:t>
      </w:r>
      <w:proofErr w:type="spellStart"/>
      <w:r>
        <w:t>besundere</w:t>
      </w:r>
      <w:proofErr w:type="spellEnd"/>
      <w:r>
        <w:t xml:space="preserve"> </w:t>
      </w:r>
      <w:proofErr w:type="spellStart"/>
      <w:r>
        <w:t>verwirrung</w:t>
      </w:r>
      <w:proofErr w:type="spellEnd"/>
      <w:r>
        <w:t xml:space="preserve"> viel </w:t>
      </w:r>
      <w:proofErr w:type="spellStart"/>
      <w:r>
        <w:t>guthertziger</w:t>
      </w:r>
      <w:proofErr w:type="spellEnd"/>
      <w:r>
        <w:t xml:space="preserve"> </w:t>
      </w:r>
      <w:proofErr w:type="spellStart"/>
      <w:r>
        <w:t>leut</w:t>
      </w:r>
      <w:proofErr w:type="spellEnd"/>
      <w:r>
        <w:t xml:space="preserve"> wider </w:t>
      </w:r>
      <w:proofErr w:type="spellStart"/>
      <w:r>
        <w:t>auff</w:t>
      </w:r>
      <w:proofErr w:type="spellEnd"/>
      <w:r>
        <w:t xml:space="preserve"> die </w:t>
      </w:r>
      <w:proofErr w:type="spellStart"/>
      <w:r>
        <w:t>ban</w:t>
      </w:r>
      <w:proofErr w:type="spellEnd"/>
      <w:r>
        <w:t xml:space="preserve"> gebracht/ Aber Gote sey </w:t>
      </w:r>
      <w:proofErr w:type="spellStart"/>
      <w:r>
        <w:t>danck</w:t>
      </w:r>
      <w:proofErr w:type="spellEnd"/>
      <w:r>
        <w:t xml:space="preserve"> </w:t>
      </w:r>
      <w:proofErr w:type="spellStart"/>
      <w:r>
        <w:t>vnd</w:t>
      </w:r>
      <w:proofErr w:type="spellEnd"/>
      <w:r>
        <w:t xml:space="preserve"> lob/ das sie als bald </w:t>
      </w:r>
      <w:proofErr w:type="spellStart"/>
      <w:r>
        <w:t>hinwider</w:t>
      </w:r>
      <w:proofErr w:type="spellEnd"/>
      <w:r>
        <w:t xml:space="preserve"> erlegt </w:t>
      </w:r>
      <w:proofErr w:type="spellStart"/>
      <w:r>
        <w:t>vnd</w:t>
      </w:r>
      <w:proofErr w:type="spellEnd"/>
      <w:r>
        <w:t xml:space="preserve"> </w:t>
      </w:r>
      <w:proofErr w:type="spellStart"/>
      <w:r>
        <w:t>explodirt</w:t>
      </w:r>
      <w:proofErr w:type="spellEnd"/>
      <w:r>
        <w:t xml:space="preserve"> ist worden. </w:t>
      </w:r>
      <w:proofErr w:type="spellStart"/>
      <w:r>
        <w:t>Kurtzumb</w:t>
      </w:r>
      <w:proofErr w:type="spellEnd"/>
      <w:r>
        <w:t xml:space="preserve">/ Man </w:t>
      </w:r>
      <w:proofErr w:type="spellStart"/>
      <w:r>
        <w:t>sol</w:t>
      </w:r>
      <w:proofErr w:type="spellEnd"/>
      <w:r>
        <w:t xml:space="preserve"> nicht anders reden/ dann wie die </w:t>
      </w:r>
      <w:proofErr w:type="spellStart"/>
      <w:r>
        <w:t>Heylige</w:t>
      </w:r>
      <w:proofErr w:type="spellEnd"/>
      <w:r>
        <w:t xml:space="preserve"> </w:t>
      </w:r>
      <w:proofErr w:type="spellStart"/>
      <w:r>
        <w:t>schriefft</w:t>
      </w:r>
      <w:proofErr w:type="spellEnd"/>
      <w:r>
        <w:t xml:space="preserve"> vermag </w:t>
      </w:r>
      <w:proofErr w:type="spellStart"/>
      <w:r>
        <w:t>vnd</w:t>
      </w:r>
      <w:proofErr w:type="spellEnd"/>
      <w:r>
        <w:t xml:space="preserve"> es die bewerten Christlichen Lehrer einhellig vor gut </w:t>
      </w:r>
      <w:proofErr w:type="spellStart"/>
      <w:r>
        <w:t>heylsam</w:t>
      </w:r>
      <w:proofErr w:type="spellEnd"/>
      <w:r>
        <w:t xml:space="preserve"> und </w:t>
      </w:r>
      <w:proofErr w:type="spellStart"/>
      <w:r>
        <w:t>erbawlich</w:t>
      </w:r>
      <w:proofErr w:type="spellEnd"/>
      <w:r>
        <w:t xml:space="preserve"> </w:t>
      </w:r>
      <w:proofErr w:type="spellStart"/>
      <w:r>
        <w:t>geacht</w:t>
      </w:r>
      <w:proofErr w:type="spellEnd"/>
      <w:r>
        <w:t xml:space="preserve"> haben. </w:t>
      </w:r>
    </w:p>
    <w:p w14:paraId="1016A4C6" w14:textId="77777777" w:rsidR="00477716" w:rsidRDefault="00477716" w:rsidP="00477716">
      <w:pPr>
        <w:pStyle w:val="berschrift2"/>
      </w:pPr>
      <w:proofErr w:type="spellStart"/>
      <w:r>
        <w:t>Volget</w:t>
      </w:r>
      <w:proofErr w:type="spellEnd"/>
      <w:r>
        <w:t xml:space="preserve"> von </w:t>
      </w:r>
      <w:proofErr w:type="spellStart"/>
      <w:r>
        <w:t>Gutten</w:t>
      </w:r>
      <w:proofErr w:type="spellEnd"/>
      <w:r>
        <w:t xml:space="preserve"> </w:t>
      </w:r>
      <w:proofErr w:type="spellStart"/>
      <w:r>
        <w:t>wercken</w:t>
      </w:r>
      <w:proofErr w:type="spellEnd"/>
    </w:p>
    <w:p w14:paraId="4FBBFC2C" w14:textId="77777777" w:rsidR="00477716" w:rsidRDefault="00477716" w:rsidP="00477716">
      <w:pPr>
        <w:pStyle w:val="StandardWeb"/>
      </w:pPr>
      <w:proofErr w:type="spellStart"/>
      <w:r>
        <w:rPr>
          <w:rStyle w:val="Fett"/>
          <w:rFonts w:eastAsiaTheme="majorEastAsia"/>
        </w:rPr>
        <w:t>XXIIII</w:t>
      </w:r>
      <w:proofErr w:type="spellEnd"/>
      <w:r>
        <w:rPr>
          <w:rStyle w:val="Fett"/>
          <w:rFonts w:eastAsiaTheme="majorEastAsia"/>
        </w:rPr>
        <w:t>.</w:t>
      </w:r>
      <w:r>
        <w:t xml:space="preserve"> </w:t>
      </w:r>
    </w:p>
    <w:p w14:paraId="79C5FF52" w14:textId="77777777" w:rsidR="00477716" w:rsidRDefault="00477716" w:rsidP="00477716">
      <w:pPr>
        <w:pStyle w:val="StandardWeb"/>
      </w:pPr>
      <w:r>
        <w:t xml:space="preserve">Damit wir aber die Leere von </w:t>
      </w:r>
      <w:proofErr w:type="spellStart"/>
      <w:r>
        <w:t>gutten</w:t>
      </w:r>
      <w:proofErr w:type="spellEnd"/>
      <w:r>
        <w:t xml:space="preserve"> </w:t>
      </w:r>
      <w:proofErr w:type="spellStart"/>
      <w:r>
        <w:t>wercken</w:t>
      </w:r>
      <w:proofErr w:type="spellEnd"/>
      <w:r>
        <w:t xml:space="preserve"> </w:t>
      </w:r>
      <w:proofErr w:type="spellStart"/>
      <w:r>
        <w:t>inn</w:t>
      </w:r>
      <w:proofErr w:type="spellEnd"/>
      <w:r>
        <w:t xml:space="preserve"> ein richtige </w:t>
      </w:r>
      <w:proofErr w:type="spellStart"/>
      <w:r>
        <w:t>ordnung</w:t>
      </w:r>
      <w:proofErr w:type="spellEnd"/>
      <w:r>
        <w:t xml:space="preserve"> fassen wöllen wir </w:t>
      </w:r>
      <w:proofErr w:type="spellStart"/>
      <w:r>
        <w:t>dieselb</w:t>
      </w:r>
      <w:proofErr w:type="spellEnd"/>
      <w:r>
        <w:t xml:space="preserve"> in v. fragstuck ordentlich </w:t>
      </w:r>
      <w:proofErr w:type="spellStart"/>
      <w:r>
        <w:t>außtheilen</w:t>
      </w:r>
      <w:proofErr w:type="spellEnd"/>
      <w:r>
        <w:t xml:space="preserve"> </w:t>
      </w:r>
      <w:proofErr w:type="spellStart"/>
      <w:r>
        <w:t>vnnd</w:t>
      </w:r>
      <w:proofErr w:type="spellEnd"/>
      <w:r>
        <w:t xml:space="preserve"> erstlich sagen/ Was für </w:t>
      </w:r>
      <w:proofErr w:type="spellStart"/>
      <w:r>
        <w:t>gutte</w:t>
      </w:r>
      <w:proofErr w:type="spellEnd"/>
      <w:r>
        <w:t xml:space="preserve"> </w:t>
      </w:r>
      <w:proofErr w:type="spellStart"/>
      <w:r>
        <w:t>werck</w:t>
      </w:r>
      <w:proofErr w:type="spellEnd"/>
      <w:r>
        <w:t xml:space="preserve"> man thun soll/ Darnach wie man sie könne thun/ Vors dritt/ Wie sie Gote gefallen/ Zum </w:t>
      </w:r>
      <w:proofErr w:type="spellStart"/>
      <w:r>
        <w:t>vierdten</w:t>
      </w:r>
      <w:proofErr w:type="spellEnd"/>
      <w:r>
        <w:t xml:space="preserve"> </w:t>
      </w:r>
      <w:proofErr w:type="spellStart"/>
      <w:r>
        <w:t>Warumb</w:t>
      </w:r>
      <w:proofErr w:type="spellEnd"/>
      <w:r>
        <w:t xml:space="preserve"> man gute </w:t>
      </w:r>
      <w:proofErr w:type="spellStart"/>
      <w:r>
        <w:t>werck</w:t>
      </w:r>
      <w:proofErr w:type="spellEnd"/>
      <w:r>
        <w:t xml:space="preserve"> thun müsse/ </w:t>
      </w:r>
      <w:proofErr w:type="spellStart"/>
      <w:r>
        <w:t>vnnd</w:t>
      </w:r>
      <w:proofErr w:type="spellEnd"/>
      <w:r>
        <w:t xml:space="preserve"> </w:t>
      </w:r>
      <w:proofErr w:type="spellStart"/>
      <w:r>
        <w:t>letzlich</w:t>
      </w:r>
      <w:proofErr w:type="spellEnd"/>
      <w:r>
        <w:t xml:space="preserve">/ Was für ein </w:t>
      </w:r>
      <w:proofErr w:type="spellStart"/>
      <w:r>
        <w:t>vndterscheyd</w:t>
      </w:r>
      <w:proofErr w:type="spellEnd"/>
      <w:r>
        <w:t xml:space="preserve"> sey zwischen Sünden in </w:t>
      </w:r>
      <w:proofErr w:type="spellStart"/>
      <w:r>
        <w:t>newgebornen</w:t>
      </w:r>
      <w:proofErr w:type="spellEnd"/>
      <w:r>
        <w:t xml:space="preserve"> </w:t>
      </w:r>
      <w:proofErr w:type="spellStart"/>
      <w:r>
        <w:t>vnnd</w:t>
      </w:r>
      <w:proofErr w:type="spellEnd"/>
      <w:r>
        <w:t xml:space="preserve"> </w:t>
      </w:r>
      <w:proofErr w:type="spellStart"/>
      <w:r>
        <w:t>vnglaubigen</w:t>
      </w:r>
      <w:proofErr w:type="spellEnd"/>
      <w:r>
        <w:t xml:space="preserve">. </w:t>
      </w:r>
    </w:p>
    <w:p w14:paraId="3BE0D6BD" w14:textId="77777777" w:rsidR="00477716" w:rsidRDefault="00477716" w:rsidP="00477716">
      <w:pPr>
        <w:pStyle w:val="StandardWeb"/>
      </w:pPr>
      <w:r>
        <w:rPr>
          <w:rStyle w:val="Fett"/>
          <w:rFonts w:eastAsiaTheme="majorEastAsia"/>
        </w:rPr>
        <w:t>XXV.</w:t>
      </w:r>
      <w:r>
        <w:t xml:space="preserve"> </w:t>
      </w:r>
    </w:p>
    <w:p w14:paraId="3B9AE481" w14:textId="77777777" w:rsidR="00477716" w:rsidRDefault="00477716" w:rsidP="00477716">
      <w:pPr>
        <w:pStyle w:val="StandardWeb"/>
      </w:pPr>
      <w:proofErr w:type="spellStart"/>
      <w:r>
        <w:t>Auff</w:t>
      </w:r>
      <w:proofErr w:type="spellEnd"/>
      <w:r>
        <w:t xml:space="preserve"> die erste frage/ Ist </w:t>
      </w:r>
      <w:proofErr w:type="spellStart"/>
      <w:r>
        <w:t>zuantworten</w:t>
      </w:r>
      <w:proofErr w:type="spellEnd"/>
      <w:r>
        <w:t xml:space="preserve">/ Man </w:t>
      </w:r>
      <w:proofErr w:type="spellStart"/>
      <w:r>
        <w:t>sol</w:t>
      </w:r>
      <w:proofErr w:type="spellEnd"/>
      <w:r>
        <w:t xml:space="preserve"> </w:t>
      </w:r>
      <w:proofErr w:type="spellStart"/>
      <w:r>
        <w:t>beyd</w:t>
      </w:r>
      <w:proofErr w:type="spellEnd"/>
      <w:r>
        <w:t xml:space="preserve"> Innerliche </w:t>
      </w:r>
      <w:proofErr w:type="spellStart"/>
      <w:r>
        <w:t>vnd</w:t>
      </w:r>
      <w:proofErr w:type="spellEnd"/>
      <w:r>
        <w:t xml:space="preserve"> </w:t>
      </w:r>
      <w:proofErr w:type="spellStart"/>
      <w:r>
        <w:t>eusserliche</w:t>
      </w:r>
      <w:proofErr w:type="spellEnd"/>
      <w:r>
        <w:t xml:space="preserve"> Gottes dienste/ so </w:t>
      </w:r>
      <w:proofErr w:type="spellStart"/>
      <w:r>
        <w:t>Got</w:t>
      </w:r>
      <w:proofErr w:type="spellEnd"/>
      <w:r>
        <w:t xml:space="preserve"> geboten hat/ </w:t>
      </w:r>
      <w:proofErr w:type="spellStart"/>
      <w:r>
        <w:t>trewlich</w:t>
      </w:r>
      <w:proofErr w:type="spellEnd"/>
      <w:r>
        <w:t xml:space="preserve"> verrichten/ </w:t>
      </w:r>
      <w:proofErr w:type="spellStart"/>
      <w:r>
        <w:t>Hergegen</w:t>
      </w:r>
      <w:proofErr w:type="spellEnd"/>
      <w:r>
        <w:t xml:space="preserve"> die </w:t>
      </w:r>
      <w:proofErr w:type="spellStart"/>
      <w:r>
        <w:t>werck</w:t>
      </w:r>
      <w:proofErr w:type="spellEnd"/>
      <w:r>
        <w:t xml:space="preserve"> fliehen, welche Gott verbotten hat/ Sintemal man Gotte vergeblich dient mit </w:t>
      </w:r>
      <w:proofErr w:type="spellStart"/>
      <w:r>
        <w:t>gebotten</w:t>
      </w:r>
      <w:proofErr w:type="spellEnd"/>
      <w:r>
        <w:t xml:space="preserve"> die nichts dann </w:t>
      </w:r>
      <w:proofErr w:type="spellStart"/>
      <w:r>
        <w:t>monchs</w:t>
      </w:r>
      <w:proofErr w:type="spellEnd"/>
      <w:r>
        <w:t xml:space="preserve"> oder </w:t>
      </w:r>
      <w:proofErr w:type="spellStart"/>
      <w:r>
        <w:t>menschen</w:t>
      </w:r>
      <w:proofErr w:type="spellEnd"/>
      <w:r>
        <w:t xml:space="preserve"> </w:t>
      </w:r>
      <w:proofErr w:type="spellStart"/>
      <w:r>
        <w:t>satzungen</w:t>
      </w:r>
      <w:proofErr w:type="spellEnd"/>
      <w:r>
        <w:t xml:space="preserve"> </w:t>
      </w:r>
      <w:proofErr w:type="spellStart"/>
      <w:r>
        <w:t>seint</w:t>
      </w:r>
      <w:proofErr w:type="spellEnd"/>
      <w:r>
        <w:t xml:space="preserve">. </w:t>
      </w:r>
    </w:p>
    <w:p w14:paraId="403D0C85" w14:textId="77777777" w:rsidR="00477716" w:rsidRDefault="00477716" w:rsidP="00477716">
      <w:pPr>
        <w:pStyle w:val="StandardWeb"/>
      </w:pPr>
      <w:r>
        <w:rPr>
          <w:rStyle w:val="Fett"/>
          <w:rFonts w:eastAsiaTheme="majorEastAsia"/>
        </w:rPr>
        <w:t>XXVI.</w:t>
      </w:r>
      <w:r>
        <w:t xml:space="preserve"> </w:t>
      </w:r>
    </w:p>
    <w:p w14:paraId="01161420" w14:textId="77777777" w:rsidR="00477716" w:rsidRDefault="00477716" w:rsidP="00477716">
      <w:pPr>
        <w:pStyle w:val="StandardWeb"/>
      </w:pPr>
      <w:r>
        <w:t xml:space="preserve">In der </w:t>
      </w:r>
      <w:proofErr w:type="spellStart"/>
      <w:r>
        <w:t>verklerung</w:t>
      </w:r>
      <w:proofErr w:type="spellEnd"/>
      <w:r>
        <w:t xml:space="preserve"> des andern </w:t>
      </w:r>
      <w:proofErr w:type="spellStart"/>
      <w:r>
        <w:t>fragstucks</w:t>
      </w:r>
      <w:proofErr w:type="spellEnd"/>
      <w:r>
        <w:t xml:space="preserve"> muß man </w:t>
      </w:r>
      <w:proofErr w:type="spellStart"/>
      <w:r>
        <w:t>anzeygen</w:t>
      </w:r>
      <w:proofErr w:type="spellEnd"/>
      <w:r>
        <w:t xml:space="preserve"> was </w:t>
      </w:r>
      <w:proofErr w:type="spellStart"/>
      <w:r>
        <w:t>vnns</w:t>
      </w:r>
      <w:proofErr w:type="spellEnd"/>
      <w:r>
        <w:t xml:space="preserve"> an </w:t>
      </w:r>
      <w:proofErr w:type="spellStart"/>
      <w:r>
        <w:t>gutten</w:t>
      </w:r>
      <w:proofErr w:type="spellEnd"/>
      <w:r>
        <w:t xml:space="preserve"> </w:t>
      </w:r>
      <w:proofErr w:type="spellStart"/>
      <w:r>
        <w:t>wercken</w:t>
      </w:r>
      <w:proofErr w:type="spellEnd"/>
      <w:r>
        <w:t xml:space="preserve"> </w:t>
      </w:r>
      <w:proofErr w:type="spellStart"/>
      <w:r>
        <w:t>verhinnderlich</w:t>
      </w:r>
      <w:proofErr w:type="spellEnd"/>
      <w:r>
        <w:t xml:space="preserve"> sey/ </w:t>
      </w:r>
      <w:proofErr w:type="spellStart"/>
      <w:r>
        <w:t>Dauon</w:t>
      </w:r>
      <w:proofErr w:type="spellEnd"/>
      <w:r>
        <w:t xml:space="preserve"> </w:t>
      </w:r>
      <w:proofErr w:type="spellStart"/>
      <w:r>
        <w:t>zun</w:t>
      </w:r>
      <w:proofErr w:type="spellEnd"/>
      <w:r>
        <w:t xml:space="preserve"> Ephesern am v. geredt </w:t>
      </w:r>
      <w:proofErr w:type="spellStart"/>
      <w:r>
        <w:t>wirdt</w:t>
      </w:r>
      <w:proofErr w:type="spellEnd"/>
      <w:r>
        <w:t xml:space="preserve">/ Löset die </w:t>
      </w:r>
      <w:proofErr w:type="spellStart"/>
      <w:r>
        <w:t>zeyt</w:t>
      </w:r>
      <w:proofErr w:type="spellEnd"/>
      <w:r>
        <w:t xml:space="preserve">/ dann es ist böse </w:t>
      </w:r>
      <w:proofErr w:type="spellStart"/>
      <w:r>
        <w:t>zeyt</w:t>
      </w:r>
      <w:proofErr w:type="spellEnd"/>
      <w:r>
        <w:t xml:space="preserve">/ Dann die </w:t>
      </w:r>
      <w:proofErr w:type="spellStart"/>
      <w:r>
        <w:t>teglich</w:t>
      </w:r>
      <w:proofErr w:type="spellEnd"/>
      <w:r>
        <w:t xml:space="preserve"> </w:t>
      </w:r>
      <w:proofErr w:type="spellStart"/>
      <w:r>
        <w:t>erfarung</w:t>
      </w:r>
      <w:proofErr w:type="spellEnd"/>
      <w:r>
        <w:t xml:space="preserve"> zeigts </w:t>
      </w:r>
      <w:proofErr w:type="spellStart"/>
      <w:r>
        <w:t>offentlich</w:t>
      </w:r>
      <w:proofErr w:type="spellEnd"/>
      <w:r>
        <w:t xml:space="preserve"> an/ das wir auch im besten </w:t>
      </w:r>
      <w:proofErr w:type="spellStart"/>
      <w:r>
        <w:t>vnnd</w:t>
      </w:r>
      <w:proofErr w:type="spellEnd"/>
      <w:r>
        <w:t xml:space="preserve"> Gott </w:t>
      </w:r>
      <w:proofErr w:type="spellStart"/>
      <w:r>
        <w:t>wolgefelligem</w:t>
      </w:r>
      <w:proofErr w:type="spellEnd"/>
      <w:r>
        <w:t xml:space="preserve"> leben nicht allein durch </w:t>
      </w:r>
      <w:proofErr w:type="spellStart"/>
      <w:r>
        <w:t>vnstre</w:t>
      </w:r>
      <w:proofErr w:type="spellEnd"/>
      <w:r>
        <w:t xml:space="preserve"> angeerbte </w:t>
      </w:r>
      <w:proofErr w:type="spellStart"/>
      <w:r>
        <w:t>dunckeley</w:t>
      </w:r>
      <w:proofErr w:type="spellEnd"/>
      <w:r>
        <w:t xml:space="preserve"> </w:t>
      </w:r>
      <w:proofErr w:type="spellStart"/>
      <w:r>
        <w:t>vnnd</w:t>
      </w:r>
      <w:proofErr w:type="spellEnd"/>
      <w:r>
        <w:t xml:space="preserve"> </w:t>
      </w:r>
      <w:proofErr w:type="spellStart"/>
      <w:r>
        <w:t>boßheyt</w:t>
      </w:r>
      <w:proofErr w:type="spellEnd"/>
      <w:r>
        <w:t xml:space="preserve">/ Sondern auch vom </w:t>
      </w:r>
      <w:proofErr w:type="spellStart"/>
      <w:r>
        <w:t>Teuffel</w:t>
      </w:r>
      <w:proofErr w:type="spellEnd"/>
      <w:r>
        <w:t xml:space="preserve"> </w:t>
      </w:r>
      <w:proofErr w:type="spellStart"/>
      <w:r>
        <w:t>vnd</w:t>
      </w:r>
      <w:proofErr w:type="spellEnd"/>
      <w:r>
        <w:t xml:space="preserve"> der grossen last/ aller </w:t>
      </w:r>
      <w:proofErr w:type="spellStart"/>
      <w:r>
        <w:t>gefahr</w:t>
      </w:r>
      <w:proofErr w:type="spellEnd"/>
      <w:r>
        <w:t xml:space="preserve">/ </w:t>
      </w:r>
      <w:proofErr w:type="spellStart"/>
      <w:r>
        <w:t>vnd</w:t>
      </w:r>
      <w:proofErr w:type="spellEnd"/>
      <w:r>
        <w:t xml:space="preserve"> </w:t>
      </w:r>
      <w:proofErr w:type="spellStart"/>
      <w:r>
        <w:t>geferlichster</w:t>
      </w:r>
      <w:proofErr w:type="spellEnd"/>
      <w:r>
        <w:t xml:space="preserve"> </w:t>
      </w:r>
      <w:proofErr w:type="spellStart"/>
      <w:r>
        <w:t>schwerheit</w:t>
      </w:r>
      <w:proofErr w:type="spellEnd"/>
      <w:r>
        <w:t xml:space="preserve"> aller </w:t>
      </w:r>
      <w:proofErr w:type="spellStart"/>
      <w:r>
        <w:t>geschefft</w:t>
      </w:r>
      <w:proofErr w:type="spellEnd"/>
      <w:r>
        <w:t xml:space="preserve"> in </w:t>
      </w:r>
      <w:proofErr w:type="spellStart"/>
      <w:r>
        <w:t>vil</w:t>
      </w:r>
      <w:proofErr w:type="spellEnd"/>
      <w:r>
        <w:t xml:space="preserve"> </w:t>
      </w:r>
      <w:proofErr w:type="spellStart"/>
      <w:r>
        <w:t>wege</w:t>
      </w:r>
      <w:proofErr w:type="spellEnd"/>
      <w:r>
        <w:t xml:space="preserve"> straucheln/ Ja dran sehr </w:t>
      </w:r>
      <w:proofErr w:type="spellStart"/>
      <w:r>
        <w:t>auffgehalten</w:t>
      </w:r>
      <w:proofErr w:type="spellEnd"/>
      <w:r>
        <w:t xml:space="preserve"> </w:t>
      </w:r>
      <w:proofErr w:type="spellStart"/>
      <w:r>
        <w:t>vnd</w:t>
      </w:r>
      <w:proofErr w:type="spellEnd"/>
      <w:r>
        <w:t xml:space="preserve"> verhindert werden. </w:t>
      </w:r>
    </w:p>
    <w:p w14:paraId="470EBFE1" w14:textId="77777777" w:rsidR="00477716" w:rsidRDefault="00477716" w:rsidP="00477716">
      <w:pPr>
        <w:pStyle w:val="StandardWeb"/>
      </w:pPr>
      <w:r>
        <w:rPr>
          <w:rStyle w:val="Fett"/>
          <w:rFonts w:eastAsiaTheme="majorEastAsia"/>
        </w:rPr>
        <w:t>XXVII.</w:t>
      </w:r>
      <w:r>
        <w:t xml:space="preserve"> </w:t>
      </w:r>
    </w:p>
    <w:p w14:paraId="1BE3F3AF" w14:textId="77777777" w:rsidR="00477716" w:rsidRDefault="00477716" w:rsidP="00477716">
      <w:pPr>
        <w:pStyle w:val="StandardWeb"/>
      </w:pPr>
      <w:proofErr w:type="spellStart"/>
      <w:r>
        <w:t>Herwiderumb</w:t>
      </w:r>
      <w:proofErr w:type="spellEnd"/>
      <w:r>
        <w:t xml:space="preserve"> muß man auch </w:t>
      </w:r>
      <w:proofErr w:type="spellStart"/>
      <w:r>
        <w:t>hülff</w:t>
      </w:r>
      <w:proofErr w:type="spellEnd"/>
      <w:r>
        <w:t xml:space="preserve"> </w:t>
      </w:r>
      <w:proofErr w:type="spellStart"/>
      <w:r>
        <w:t>vnd</w:t>
      </w:r>
      <w:proofErr w:type="spellEnd"/>
      <w:r>
        <w:t xml:space="preserve"> </w:t>
      </w:r>
      <w:proofErr w:type="spellStart"/>
      <w:r>
        <w:t>beystand</w:t>
      </w:r>
      <w:proofErr w:type="spellEnd"/>
      <w:r>
        <w:t xml:space="preserve"> zeigen/ damit man solchen </w:t>
      </w:r>
      <w:proofErr w:type="spellStart"/>
      <w:r>
        <w:t>verhindernussen</w:t>
      </w:r>
      <w:proofErr w:type="spellEnd"/>
      <w:r>
        <w:t xml:space="preserve"> begegnen </w:t>
      </w:r>
      <w:proofErr w:type="spellStart"/>
      <w:r>
        <w:t>vnnd</w:t>
      </w:r>
      <w:proofErr w:type="spellEnd"/>
      <w:r>
        <w:t xml:space="preserve"> widerstand thun könne; Als nemlich/ die </w:t>
      </w:r>
      <w:proofErr w:type="spellStart"/>
      <w:r>
        <w:t>gegenwertigkeit</w:t>
      </w:r>
      <w:proofErr w:type="spellEnd"/>
      <w:r>
        <w:t xml:space="preserve"> des </w:t>
      </w:r>
      <w:proofErr w:type="spellStart"/>
      <w:r>
        <w:t>sons</w:t>
      </w:r>
      <w:proofErr w:type="spellEnd"/>
      <w:r>
        <w:t xml:space="preserve"> Gottes der bey seinen </w:t>
      </w:r>
      <w:proofErr w:type="spellStart"/>
      <w:r>
        <w:t>außerwelten</w:t>
      </w:r>
      <w:proofErr w:type="spellEnd"/>
      <w:r>
        <w:t xml:space="preserve"> Christen als </w:t>
      </w:r>
      <w:proofErr w:type="spellStart"/>
      <w:r>
        <w:t>jr</w:t>
      </w:r>
      <w:proofErr w:type="spellEnd"/>
      <w:r>
        <w:t xml:space="preserve"> </w:t>
      </w:r>
      <w:proofErr w:type="spellStart"/>
      <w:r>
        <w:t>Haußt</w:t>
      </w:r>
      <w:proofErr w:type="spellEnd"/>
      <w:r>
        <w:t xml:space="preserve"> </w:t>
      </w:r>
      <w:proofErr w:type="spellStart"/>
      <w:r>
        <w:t>vnnd</w:t>
      </w:r>
      <w:proofErr w:type="spellEnd"/>
      <w:r>
        <w:t xml:space="preserve"> Regent stets sein </w:t>
      </w:r>
      <w:proofErr w:type="spellStart"/>
      <w:r>
        <w:t>vnd</w:t>
      </w:r>
      <w:proofErr w:type="spellEnd"/>
      <w:r>
        <w:t xml:space="preserve"> </w:t>
      </w:r>
      <w:proofErr w:type="spellStart"/>
      <w:r>
        <w:t>pleiben</w:t>
      </w:r>
      <w:proofErr w:type="spellEnd"/>
      <w:r>
        <w:t xml:space="preserve"> auch ihnen den </w:t>
      </w:r>
      <w:proofErr w:type="spellStart"/>
      <w:r>
        <w:t>trost</w:t>
      </w:r>
      <w:proofErr w:type="spellEnd"/>
      <w:r>
        <w:t xml:space="preserve"> </w:t>
      </w:r>
      <w:proofErr w:type="spellStart"/>
      <w:r>
        <w:t>vnd</w:t>
      </w:r>
      <w:proofErr w:type="spellEnd"/>
      <w:r>
        <w:t xml:space="preserve"> </w:t>
      </w:r>
      <w:proofErr w:type="spellStart"/>
      <w:r>
        <w:t>hülf</w:t>
      </w:r>
      <w:proofErr w:type="spellEnd"/>
      <w:r>
        <w:t xml:space="preserve"> des H. </w:t>
      </w:r>
      <w:proofErr w:type="spellStart"/>
      <w:r>
        <w:t>geists</w:t>
      </w:r>
      <w:proofErr w:type="spellEnd"/>
      <w:r>
        <w:t xml:space="preserve"> </w:t>
      </w:r>
      <w:proofErr w:type="spellStart"/>
      <w:r>
        <w:t>mittheylen</w:t>
      </w:r>
      <w:proofErr w:type="spellEnd"/>
      <w:r>
        <w:t xml:space="preserve"> </w:t>
      </w:r>
      <w:proofErr w:type="spellStart"/>
      <w:r>
        <w:t>wil</w:t>
      </w:r>
      <w:proofErr w:type="spellEnd"/>
      <w:r>
        <w:t xml:space="preserve">/ durch welches </w:t>
      </w:r>
      <w:proofErr w:type="spellStart"/>
      <w:r>
        <w:t>krafft</w:t>
      </w:r>
      <w:proofErr w:type="spellEnd"/>
      <w:r>
        <w:t xml:space="preserve"> </w:t>
      </w:r>
      <w:proofErr w:type="spellStart"/>
      <w:r>
        <w:t>vnd</w:t>
      </w:r>
      <w:proofErr w:type="spellEnd"/>
      <w:r>
        <w:t xml:space="preserve"> </w:t>
      </w:r>
      <w:proofErr w:type="spellStart"/>
      <w:r>
        <w:t>allmechtige</w:t>
      </w:r>
      <w:proofErr w:type="spellEnd"/>
      <w:r>
        <w:t xml:space="preserve"> </w:t>
      </w:r>
      <w:proofErr w:type="spellStart"/>
      <w:r>
        <w:t>sterck</w:t>
      </w:r>
      <w:proofErr w:type="spellEnd"/>
      <w:r>
        <w:t xml:space="preserve"> sie den </w:t>
      </w:r>
      <w:proofErr w:type="spellStart"/>
      <w:r>
        <w:t>teuffel</w:t>
      </w:r>
      <w:proofErr w:type="spellEnd"/>
      <w:r>
        <w:t xml:space="preserve"> </w:t>
      </w:r>
      <w:proofErr w:type="spellStart"/>
      <w:r>
        <w:t>vberwinden</w:t>
      </w:r>
      <w:proofErr w:type="spellEnd"/>
      <w:r>
        <w:t xml:space="preserve"> </w:t>
      </w:r>
      <w:proofErr w:type="spellStart"/>
      <w:r>
        <w:t>vnd</w:t>
      </w:r>
      <w:proofErr w:type="spellEnd"/>
      <w:r>
        <w:t xml:space="preserve"> sich </w:t>
      </w:r>
      <w:proofErr w:type="spellStart"/>
      <w:r>
        <w:t>auß</w:t>
      </w:r>
      <w:proofErr w:type="spellEnd"/>
      <w:r>
        <w:t xml:space="preserve"> allen </w:t>
      </w:r>
      <w:proofErr w:type="spellStart"/>
      <w:r>
        <w:t>geferligkeyten</w:t>
      </w:r>
      <w:proofErr w:type="spellEnd"/>
      <w:r>
        <w:t xml:space="preserve"> </w:t>
      </w:r>
      <w:proofErr w:type="spellStart"/>
      <w:r>
        <w:t>tapffer</w:t>
      </w:r>
      <w:proofErr w:type="spellEnd"/>
      <w:r>
        <w:t xml:space="preserve"> reissen </w:t>
      </w:r>
      <w:proofErr w:type="spellStart"/>
      <w:r>
        <w:t>vnd</w:t>
      </w:r>
      <w:proofErr w:type="spellEnd"/>
      <w:r>
        <w:t xml:space="preserve"> alles zum seligen </w:t>
      </w:r>
      <w:proofErr w:type="spellStart"/>
      <w:r>
        <w:t>endt</w:t>
      </w:r>
      <w:proofErr w:type="spellEnd"/>
      <w:r>
        <w:t xml:space="preserve"> bringen </w:t>
      </w:r>
      <w:proofErr w:type="spellStart"/>
      <w:r>
        <w:t>vnd</w:t>
      </w:r>
      <w:proofErr w:type="spellEnd"/>
      <w:r>
        <w:t xml:space="preserve"> </w:t>
      </w:r>
      <w:proofErr w:type="spellStart"/>
      <w:r>
        <w:t>volfüren</w:t>
      </w:r>
      <w:proofErr w:type="spellEnd"/>
      <w:r>
        <w:t xml:space="preserve"> mögen. </w:t>
      </w:r>
    </w:p>
    <w:p w14:paraId="13083075" w14:textId="77777777" w:rsidR="00477716" w:rsidRDefault="00477716" w:rsidP="00477716">
      <w:pPr>
        <w:pStyle w:val="StandardWeb"/>
      </w:pPr>
      <w:r>
        <w:rPr>
          <w:rStyle w:val="Fett"/>
          <w:rFonts w:eastAsiaTheme="majorEastAsia"/>
        </w:rPr>
        <w:t>XXVIII.</w:t>
      </w:r>
      <w:r>
        <w:t xml:space="preserve"> </w:t>
      </w:r>
    </w:p>
    <w:p w14:paraId="3C37AE9A" w14:textId="77777777" w:rsidR="00477716" w:rsidRDefault="00477716" w:rsidP="00477716">
      <w:pPr>
        <w:pStyle w:val="StandardWeb"/>
      </w:pPr>
      <w:r>
        <w:t xml:space="preserve">Vom Dritten Fragestuck muß man </w:t>
      </w:r>
      <w:proofErr w:type="spellStart"/>
      <w:r>
        <w:t>wol</w:t>
      </w:r>
      <w:proofErr w:type="spellEnd"/>
      <w:r>
        <w:t xml:space="preserve"> </w:t>
      </w:r>
      <w:proofErr w:type="spellStart"/>
      <w:r>
        <w:t>mercken</w:t>
      </w:r>
      <w:proofErr w:type="spellEnd"/>
      <w:r>
        <w:t xml:space="preserve"> die Sprüch Pauli </w:t>
      </w:r>
      <w:proofErr w:type="spellStart"/>
      <w:r>
        <w:t>zun</w:t>
      </w:r>
      <w:proofErr w:type="spellEnd"/>
      <w:r>
        <w:t xml:space="preserve"> Röm </w:t>
      </w:r>
      <w:proofErr w:type="spellStart"/>
      <w:r>
        <w:t>iii.</w:t>
      </w:r>
      <w:proofErr w:type="spellEnd"/>
      <w:r>
        <w:t xml:space="preserve"> </w:t>
      </w:r>
      <w:proofErr w:type="spellStart"/>
      <w:r>
        <w:t>vnd</w:t>
      </w:r>
      <w:proofErr w:type="spellEnd"/>
      <w:r>
        <w:t xml:space="preserve"> </w:t>
      </w:r>
      <w:proofErr w:type="spellStart"/>
      <w:r>
        <w:t>Colos</w:t>
      </w:r>
      <w:proofErr w:type="spellEnd"/>
      <w:r>
        <w:t xml:space="preserve">. ii. welche klar </w:t>
      </w:r>
      <w:proofErr w:type="spellStart"/>
      <w:r>
        <w:t>anzeygen</w:t>
      </w:r>
      <w:proofErr w:type="spellEnd"/>
      <w:r>
        <w:t xml:space="preserve"> </w:t>
      </w:r>
      <w:proofErr w:type="spellStart"/>
      <w:r>
        <w:t>vnd</w:t>
      </w:r>
      <w:proofErr w:type="spellEnd"/>
      <w:r>
        <w:t xml:space="preserve"> darthun/ das wir das Gesetze durch den Glauben </w:t>
      </w:r>
      <w:proofErr w:type="spellStart"/>
      <w:r>
        <w:t>auffrichten</w:t>
      </w:r>
      <w:proofErr w:type="spellEnd"/>
      <w:r>
        <w:t xml:space="preserve"> oder erfüllen/ Item das wir in Christo </w:t>
      </w:r>
      <w:proofErr w:type="spellStart"/>
      <w:r>
        <w:t>volkomen</w:t>
      </w:r>
      <w:proofErr w:type="spellEnd"/>
      <w:r>
        <w:t xml:space="preserve"> </w:t>
      </w:r>
      <w:proofErr w:type="spellStart"/>
      <w:r>
        <w:t>seint</w:t>
      </w:r>
      <w:proofErr w:type="spellEnd"/>
      <w:r>
        <w:t xml:space="preserve"> das ist </w:t>
      </w:r>
      <w:proofErr w:type="spellStart"/>
      <w:r>
        <w:t>souil</w:t>
      </w:r>
      <w:proofErr w:type="spellEnd"/>
      <w:r>
        <w:t xml:space="preserve"> geredt/ Von wegen des </w:t>
      </w:r>
      <w:proofErr w:type="spellStart"/>
      <w:r>
        <w:t>Mitlers</w:t>
      </w:r>
      <w:proofErr w:type="spellEnd"/>
      <w:r>
        <w:t xml:space="preserve"> ist der Mensch Gotte </w:t>
      </w:r>
      <w:proofErr w:type="spellStart"/>
      <w:r>
        <w:t>gefellig</w:t>
      </w:r>
      <w:proofErr w:type="spellEnd"/>
      <w:r>
        <w:t xml:space="preserve"> on </w:t>
      </w:r>
      <w:proofErr w:type="spellStart"/>
      <w:r>
        <w:t>eygen</w:t>
      </w:r>
      <w:proofErr w:type="spellEnd"/>
      <w:r>
        <w:t xml:space="preserve"> verdienst/ Dann erst lest ihm Gott auch sein gehorsam gefallen </w:t>
      </w:r>
      <w:proofErr w:type="spellStart"/>
      <w:r>
        <w:t>vmb</w:t>
      </w:r>
      <w:proofErr w:type="spellEnd"/>
      <w:r>
        <w:t xml:space="preserve"> des Hohen </w:t>
      </w:r>
      <w:proofErr w:type="spellStart"/>
      <w:r>
        <w:t>priesters</w:t>
      </w:r>
      <w:proofErr w:type="spellEnd"/>
      <w:r>
        <w:t xml:space="preserve"> willen der </w:t>
      </w:r>
      <w:proofErr w:type="spellStart"/>
      <w:r>
        <w:t>vnsere</w:t>
      </w:r>
      <w:proofErr w:type="spellEnd"/>
      <w:r>
        <w:t xml:space="preserve"> </w:t>
      </w:r>
      <w:proofErr w:type="spellStart"/>
      <w:r>
        <w:t>werck</w:t>
      </w:r>
      <w:proofErr w:type="spellEnd"/>
      <w:r>
        <w:t xml:space="preserve"> dem </w:t>
      </w:r>
      <w:proofErr w:type="spellStart"/>
      <w:r>
        <w:t>Vatern</w:t>
      </w:r>
      <w:proofErr w:type="spellEnd"/>
      <w:r>
        <w:t xml:space="preserve"> </w:t>
      </w:r>
      <w:proofErr w:type="spellStart"/>
      <w:r>
        <w:t>fürtregt</w:t>
      </w:r>
      <w:proofErr w:type="spellEnd"/>
      <w:r>
        <w:t xml:space="preserve"> </w:t>
      </w:r>
      <w:proofErr w:type="spellStart"/>
      <w:r>
        <w:t>vnd</w:t>
      </w:r>
      <w:proofErr w:type="spellEnd"/>
      <w:r>
        <w:t xml:space="preserve"> </w:t>
      </w:r>
      <w:proofErr w:type="spellStart"/>
      <w:r>
        <w:t>auffopffert</w:t>
      </w:r>
      <w:proofErr w:type="spellEnd"/>
      <w:r>
        <w:t xml:space="preserve">/ </w:t>
      </w:r>
      <w:proofErr w:type="spellStart"/>
      <w:r>
        <w:t>Wiewol</w:t>
      </w:r>
      <w:proofErr w:type="spellEnd"/>
      <w:r>
        <w:t xml:space="preserve"> es gewiß an dem ist/ </w:t>
      </w:r>
      <w:proofErr w:type="spellStart"/>
      <w:r>
        <w:t>dz</w:t>
      </w:r>
      <w:proofErr w:type="spellEnd"/>
      <w:r>
        <w:t xml:space="preserve"> </w:t>
      </w:r>
      <w:proofErr w:type="spellStart"/>
      <w:r>
        <w:t>vnser</w:t>
      </w:r>
      <w:proofErr w:type="spellEnd"/>
      <w:r>
        <w:t xml:space="preserve"> </w:t>
      </w:r>
      <w:proofErr w:type="spellStart"/>
      <w:r>
        <w:t>angefangner</w:t>
      </w:r>
      <w:proofErr w:type="spellEnd"/>
      <w:r>
        <w:t xml:space="preserve"> </w:t>
      </w:r>
      <w:proofErr w:type="spellStart"/>
      <w:r>
        <w:t>gehorsamb</w:t>
      </w:r>
      <w:proofErr w:type="spellEnd"/>
      <w:r>
        <w:t xml:space="preserve"> gegen Gott/ auch die liebe gegen dem </w:t>
      </w:r>
      <w:proofErr w:type="spellStart"/>
      <w:r>
        <w:t>nechsten</w:t>
      </w:r>
      <w:proofErr w:type="spellEnd"/>
      <w:r>
        <w:t xml:space="preserve"> </w:t>
      </w:r>
      <w:proofErr w:type="spellStart"/>
      <w:r>
        <w:t>nimmermer</w:t>
      </w:r>
      <w:proofErr w:type="spellEnd"/>
      <w:r>
        <w:t xml:space="preserve"> in </w:t>
      </w:r>
      <w:proofErr w:type="spellStart"/>
      <w:r>
        <w:t>vnns</w:t>
      </w:r>
      <w:proofErr w:type="spellEnd"/>
      <w:r>
        <w:t xml:space="preserve"> </w:t>
      </w:r>
      <w:proofErr w:type="spellStart"/>
      <w:r>
        <w:t>volkomen</w:t>
      </w:r>
      <w:proofErr w:type="spellEnd"/>
      <w:r>
        <w:t xml:space="preserve"> sein </w:t>
      </w:r>
      <w:proofErr w:type="spellStart"/>
      <w:r>
        <w:t>kan</w:t>
      </w:r>
      <w:proofErr w:type="spellEnd"/>
      <w:r>
        <w:t xml:space="preserve">/ So </w:t>
      </w:r>
      <w:proofErr w:type="spellStart"/>
      <w:r>
        <w:t>wils</w:t>
      </w:r>
      <w:proofErr w:type="spellEnd"/>
      <w:r>
        <w:t xml:space="preserve"> dennoch der Vater </w:t>
      </w:r>
      <w:proofErr w:type="spellStart"/>
      <w:r>
        <w:t>vmb</w:t>
      </w:r>
      <w:proofErr w:type="spellEnd"/>
      <w:r>
        <w:t xml:space="preserve"> Christus </w:t>
      </w:r>
      <w:proofErr w:type="spellStart"/>
      <w:r>
        <w:t>vnsers</w:t>
      </w:r>
      <w:proofErr w:type="spellEnd"/>
      <w:r>
        <w:t xml:space="preserve"> </w:t>
      </w:r>
      <w:proofErr w:type="spellStart"/>
      <w:r>
        <w:t>Mitlers</w:t>
      </w:r>
      <w:proofErr w:type="spellEnd"/>
      <w:r>
        <w:t xml:space="preserve"> willen für </w:t>
      </w:r>
      <w:proofErr w:type="spellStart"/>
      <w:r>
        <w:t>volkomen</w:t>
      </w:r>
      <w:proofErr w:type="spellEnd"/>
      <w:r>
        <w:t xml:space="preserve"> achten/ </w:t>
      </w:r>
      <w:proofErr w:type="spellStart"/>
      <w:r>
        <w:t>annemen</w:t>
      </w:r>
      <w:proofErr w:type="spellEnd"/>
      <w:r>
        <w:t xml:space="preserve"> </w:t>
      </w:r>
      <w:proofErr w:type="spellStart"/>
      <w:r>
        <w:t>vnd</w:t>
      </w:r>
      <w:proofErr w:type="spellEnd"/>
      <w:r>
        <w:t xml:space="preserve"> im gefallen lassen. </w:t>
      </w:r>
    </w:p>
    <w:p w14:paraId="3F322954" w14:textId="77777777" w:rsidR="00477716" w:rsidRDefault="00477716" w:rsidP="00477716">
      <w:pPr>
        <w:pStyle w:val="StandardWeb"/>
      </w:pPr>
      <w:r>
        <w:rPr>
          <w:rStyle w:val="Fett"/>
          <w:rFonts w:eastAsiaTheme="majorEastAsia"/>
        </w:rPr>
        <w:t>XXIX.</w:t>
      </w:r>
      <w:r>
        <w:t xml:space="preserve"> </w:t>
      </w:r>
    </w:p>
    <w:p w14:paraId="02685E20" w14:textId="77777777" w:rsidR="00477716" w:rsidRDefault="00477716" w:rsidP="00477716">
      <w:pPr>
        <w:pStyle w:val="StandardWeb"/>
      </w:pPr>
      <w:r>
        <w:t xml:space="preserve">Derwegen gleich wie die </w:t>
      </w:r>
      <w:proofErr w:type="spellStart"/>
      <w:r>
        <w:t>stoltze</w:t>
      </w:r>
      <w:proofErr w:type="spellEnd"/>
      <w:r>
        <w:t xml:space="preserve"> </w:t>
      </w:r>
      <w:proofErr w:type="spellStart"/>
      <w:r>
        <w:t>vermessenheit</w:t>
      </w:r>
      <w:proofErr w:type="spellEnd"/>
      <w:r>
        <w:t xml:space="preserve"> der </w:t>
      </w:r>
      <w:proofErr w:type="spellStart"/>
      <w:r>
        <w:t>heuchler</w:t>
      </w:r>
      <w:proofErr w:type="spellEnd"/>
      <w:r>
        <w:t xml:space="preserve">/ die da meynen sie thun </w:t>
      </w:r>
      <w:proofErr w:type="spellStart"/>
      <w:r>
        <w:t>vnnd</w:t>
      </w:r>
      <w:proofErr w:type="spellEnd"/>
      <w:r>
        <w:t xml:space="preserve"> verrichten das Göttlich </w:t>
      </w:r>
      <w:proofErr w:type="spellStart"/>
      <w:r>
        <w:t>gesetze</w:t>
      </w:r>
      <w:proofErr w:type="spellEnd"/>
      <w:r>
        <w:t xml:space="preserve"> gar/ hart </w:t>
      </w:r>
      <w:proofErr w:type="spellStart"/>
      <w:r>
        <w:t>zustraffen</w:t>
      </w:r>
      <w:proofErr w:type="spellEnd"/>
      <w:r>
        <w:t xml:space="preserve"> ist/ Also muß man den </w:t>
      </w:r>
      <w:proofErr w:type="spellStart"/>
      <w:r>
        <w:t>glaubigen</w:t>
      </w:r>
      <w:proofErr w:type="spellEnd"/>
      <w:r>
        <w:t xml:space="preserve"> </w:t>
      </w:r>
      <w:proofErr w:type="spellStart"/>
      <w:r>
        <w:t>erschrocknen</w:t>
      </w:r>
      <w:proofErr w:type="spellEnd"/>
      <w:r>
        <w:t xml:space="preserve"> </w:t>
      </w:r>
      <w:proofErr w:type="spellStart"/>
      <w:r>
        <w:t>Hertzen</w:t>
      </w:r>
      <w:proofErr w:type="spellEnd"/>
      <w:r>
        <w:t xml:space="preserve"> den </w:t>
      </w:r>
      <w:proofErr w:type="spellStart"/>
      <w:r>
        <w:t>trost</w:t>
      </w:r>
      <w:proofErr w:type="spellEnd"/>
      <w:r>
        <w:t xml:space="preserve"> </w:t>
      </w:r>
      <w:proofErr w:type="spellStart"/>
      <w:r>
        <w:t>fürhalten</w:t>
      </w:r>
      <w:proofErr w:type="spellEnd"/>
      <w:r>
        <w:t xml:space="preserve"> </w:t>
      </w:r>
      <w:proofErr w:type="spellStart"/>
      <w:r>
        <w:t>vnd</w:t>
      </w:r>
      <w:proofErr w:type="spellEnd"/>
      <w:r>
        <w:t xml:space="preserve"> legen/ das </w:t>
      </w:r>
      <w:proofErr w:type="spellStart"/>
      <w:r>
        <w:t>jre</w:t>
      </w:r>
      <w:proofErr w:type="spellEnd"/>
      <w:r>
        <w:t xml:space="preserve"> </w:t>
      </w:r>
      <w:proofErr w:type="spellStart"/>
      <w:r>
        <w:t>Geystliche</w:t>
      </w:r>
      <w:proofErr w:type="spellEnd"/>
      <w:r>
        <w:t xml:space="preserve"> </w:t>
      </w:r>
      <w:proofErr w:type="spellStart"/>
      <w:r>
        <w:t>opfer</w:t>
      </w:r>
      <w:proofErr w:type="spellEnd"/>
      <w:r>
        <w:t xml:space="preserve"> Gotte dem Herrn durch Christum </w:t>
      </w:r>
      <w:proofErr w:type="spellStart"/>
      <w:r>
        <w:t>angenem</w:t>
      </w:r>
      <w:proofErr w:type="spellEnd"/>
      <w:r>
        <w:t xml:space="preserve"> </w:t>
      </w:r>
      <w:proofErr w:type="spellStart"/>
      <w:r>
        <w:t>vnd</w:t>
      </w:r>
      <w:proofErr w:type="spellEnd"/>
      <w:r>
        <w:t xml:space="preserve"> </w:t>
      </w:r>
      <w:proofErr w:type="spellStart"/>
      <w:r>
        <w:t>gefellig</w:t>
      </w:r>
      <w:proofErr w:type="spellEnd"/>
      <w:r>
        <w:t xml:space="preserve"> sind/ </w:t>
      </w:r>
      <w:proofErr w:type="spellStart"/>
      <w:r>
        <w:t>Vnangesehen</w:t>
      </w:r>
      <w:proofErr w:type="spellEnd"/>
      <w:r>
        <w:t xml:space="preserve"> ob sie gleich </w:t>
      </w:r>
      <w:proofErr w:type="spellStart"/>
      <w:r>
        <w:t>dz</w:t>
      </w:r>
      <w:proofErr w:type="spellEnd"/>
      <w:r>
        <w:t xml:space="preserve"> </w:t>
      </w:r>
      <w:proofErr w:type="spellStart"/>
      <w:r>
        <w:t>gesetz</w:t>
      </w:r>
      <w:proofErr w:type="spellEnd"/>
      <w:r>
        <w:t xml:space="preserve"> </w:t>
      </w:r>
      <w:proofErr w:type="spellStart"/>
      <w:r>
        <w:t>Gotes</w:t>
      </w:r>
      <w:proofErr w:type="spellEnd"/>
      <w:r>
        <w:t xml:space="preserve"> </w:t>
      </w:r>
      <w:proofErr w:type="spellStart"/>
      <w:r>
        <w:t>nit</w:t>
      </w:r>
      <w:proofErr w:type="spellEnd"/>
      <w:r>
        <w:t xml:space="preserve"> </w:t>
      </w:r>
      <w:proofErr w:type="spellStart"/>
      <w:r>
        <w:t>volkommen</w:t>
      </w:r>
      <w:proofErr w:type="spellEnd"/>
      <w:r>
        <w:t xml:space="preserve"> erfüllen können. </w:t>
      </w:r>
    </w:p>
    <w:p w14:paraId="78EFA699" w14:textId="77777777" w:rsidR="00477716" w:rsidRDefault="00477716" w:rsidP="00477716">
      <w:pPr>
        <w:pStyle w:val="StandardWeb"/>
      </w:pPr>
      <w:r>
        <w:rPr>
          <w:rStyle w:val="Fett"/>
          <w:rFonts w:eastAsiaTheme="majorEastAsia"/>
        </w:rPr>
        <w:t>XXX.</w:t>
      </w:r>
      <w:r>
        <w:t xml:space="preserve"> </w:t>
      </w:r>
    </w:p>
    <w:p w14:paraId="1CD72589" w14:textId="77777777" w:rsidR="00477716" w:rsidRDefault="00477716" w:rsidP="00477716">
      <w:pPr>
        <w:pStyle w:val="StandardWeb"/>
      </w:pPr>
      <w:proofErr w:type="spellStart"/>
      <w:r>
        <w:t>Vnd</w:t>
      </w:r>
      <w:proofErr w:type="spellEnd"/>
      <w:r>
        <w:t xml:space="preserve"> </w:t>
      </w:r>
      <w:proofErr w:type="spellStart"/>
      <w:r>
        <w:t>obs</w:t>
      </w:r>
      <w:proofErr w:type="spellEnd"/>
      <w:r>
        <w:t xml:space="preserve"> gleich </w:t>
      </w:r>
      <w:proofErr w:type="spellStart"/>
      <w:r>
        <w:t>gruntlich</w:t>
      </w:r>
      <w:proofErr w:type="spellEnd"/>
      <w:r>
        <w:t xml:space="preserve"> </w:t>
      </w:r>
      <w:proofErr w:type="spellStart"/>
      <w:r>
        <w:t>vnnd</w:t>
      </w:r>
      <w:proofErr w:type="spellEnd"/>
      <w:r>
        <w:t xml:space="preserve"> gewiß war ist/ Das </w:t>
      </w:r>
      <w:proofErr w:type="spellStart"/>
      <w:r>
        <w:t>gutte</w:t>
      </w:r>
      <w:proofErr w:type="spellEnd"/>
      <w:r>
        <w:t xml:space="preserve"> </w:t>
      </w:r>
      <w:proofErr w:type="spellStart"/>
      <w:r>
        <w:t>werck</w:t>
      </w:r>
      <w:proofErr w:type="spellEnd"/>
      <w:r>
        <w:t xml:space="preserve"> zur </w:t>
      </w:r>
      <w:proofErr w:type="spellStart"/>
      <w:r>
        <w:t>seligkeyt</w:t>
      </w:r>
      <w:proofErr w:type="spellEnd"/>
      <w:r>
        <w:t xml:space="preserve"> nit noth sind/ Sintemal wir/ wie </w:t>
      </w:r>
      <w:proofErr w:type="spellStart"/>
      <w:r>
        <w:t>auß</w:t>
      </w:r>
      <w:proofErr w:type="spellEnd"/>
      <w:r>
        <w:t xml:space="preserve"> </w:t>
      </w:r>
      <w:proofErr w:type="spellStart"/>
      <w:r>
        <w:t>lautter</w:t>
      </w:r>
      <w:proofErr w:type="spellEnd"/>
      <w:r>
        <w:t xml:space="preserve"> </w:t>
      </w:r>
      <w:proofErr w:type="spellStart"/>
      <w:r>
        <w:t>gnaden</w:t>
      </w:r>
      <w:proofErr w:type="spellEnd"/>
      <w:r>
        <w:t xml:space="preserve"> gerecht/ also auch on allen verdienst </w:t>
      </w:r>
      <w:proofErr w:type="spellStart"/>
      <w:r>
        <w:t>vnd</w:t>
      </w:r>
      <w:proofErr w:type="spellEnd"/>
      <w:r>
        <w:t xml:space="preserve"> eigene </w:t>
      </w:r>
      <w:proofErr w:type="spellStart"/>
      <w:r>
        <w:t>werck</w:t>
      </w:r>
      <w:proofErr w:type="spellEnd"/>
      <w:r>
        <w:t xml:space="preserve"> selig/ werden/ wie </w:t>
      </w:r>
      <w:proofErr w:type="spellStart"/>
      <w:r>
        <w:t>solchs</w:t>
      </w:r>
      <w:proofErr w:type="spellEnd"/>
      <w:r>
        <w:t xml:space="preserve"> </w:t>
      </w:r>
      <w:proofErr w:type="spellStart"/>
      <w:r>
        <w:t>hienachangezogene</w:t>
      </w:r>
      <w:proofErr w:type="spellEnd"/>
      <w:r>
        <w:t xml:space="preserve"> Sprüch/ Ja die </w:t>
      </w:r>
      <w:proofErr w:type="spellStart"/>
      <w:r>
        <w:t>gantz</w:t>
      </w:r>
      <w:proofErr w:type="spellEnd"/>
      <w:r>
        <w:t xml:space="preserve"> Bibel </w:t>
      </w:r>
      <w:proofErr w:type="spellStart"/>
      <w:r>
        <w:t>klerlich</w:t>
      </w:r>
      <w:proofErr w:type="spellEnd"/>
      <w:r>
        <w:t xml:space="preserve"> darthut </w:t>
      </w:r>
      <w:proofErr w:type="spellStart"/>
      <w:r>
        <w:t>vnd</w:t>
      </w:r>
      <w:proofErr w:type="spellEnd"/>
      <w:r>
        <w:t xml:space="preserve"> bezeugt. Rom. 1. </w:t>
      </w:r>
      <w:proofErr w:type="spellStart"/>
      <w:r>
        <w:t>Dz</w:t>
      </w:r>
      <w:proofErr w:type="spellEnd"/>
      <w:r>
        <w:t xml:space="preserve"> </w:t>
      </w:r>
      <w:proofErr w:type="spellStart"/>
      <w:r>
        <w:t>Euangelium</w:t>
      </w:r>
      <w:proofErr w:type="spellEnd"/>
      <w:r>
        <w:t xml:space="preserve"> ist eine kraft Gottes die da selig macht/ alle die daran glauben/ Sintemal darinne offenbaret </w:t>
      </w:r>
      <w:proofErr w:type="spellStart"/>
      <w:r>
        <w:t>wirt</w:t>
      </w:r>
      <w:proofErr w:type="spellEnd"/>
      <w:r>
        <w:t xml:space="preserve"> die </w:t>
      </w:r>
      <w:proofErr w:type="spellStart"/>
      <w:r>
        <w:t>gerechtigkeit</w:t>
      </w:r>
      <w:proofErr w:type="spellEnd"/>
      <w:r>
        <w:t xml:space="preserve"> die für </w:t>
      </w:r>
      <w:proofErr w:type="spellStart"/>
      <w:r>
        <w:t>Got</w:t>
      </w:r>
      <w:proofErr w:type="spellEnd"/>
      <w:r>
        <w:t xml:space="preserve"> gilt. Aba. II. d' gerecht </w:t>
      </w:r>
      <w:proofErr w:type="spellStart"/>
      <w:r>
        <w:t>wirt</w:t>
      </w:r>
      <w:proofErr w:type="spellEnd"/>
      <w:r>
        <w:t xml:space="preserve"> seins </w:t>
      </w:r>
      <w:proofErr w:type="spellStart"/>
      <w:r>
        <w:t>glaubens</w:t>
      </w:r>
      <w:proofErr w:type="spellEnd"/>
      <w:r>
        <w:t xml:space="preserve"> leben. In den </w:t>
      </w:r>
      <w:proofErr w:type="spellStart"/>
      <w:r>
        <w:t>geschichten</w:t>
      </w:r>
      <w:proofErr w:type="spellEnd"/>
      <w:r>
        <w:t xml:space="preserve"> der Apostel steht klar/ Es ist kein ander </w:t>
      </w:r>
      <w:proofErr w:type="spellStart"/>
      <w:r>
        <w:t>name</w:t>
      </w:r>
      <w:proofErr w:type="spellEnd"/>
      <w:r>
        <w:t xml:space="preserve"> den </w:t>
      </w:r>
      <w:proofErr w:type="spellStart"/>
      <w:r>
        <w:t>mennschen</w:t>
      </w:r>
      <w:proofErr w:type="spellEnd"/>
      <w:r>
        <w:t xml:space="preserve"> gegeben/ darinn wir sollen selig werden/ dann der </w:t>
      </w:r>
      <w:proofErr w:type="spellStart"/>
      <w:r>
        <w:t>name</w:t>
      </w:r>
      <w:proofErr w:type="spellEnd"/>
      <w:r>
        <w:t xml:space="preserve"> Jesus </w:t>
      </w:r>
      <w:proofErr w:type="spellStart"/>
      <w:r>
        <w:t>Christu</w:t>
      </w:r>
      <w:proofErr w:type="spellEnd"/>
      <w:r>
        <w:t xml:space="preserve">. Item/ daselbst am xv. sprechen die Apostel </w:t>
      </w:r>
      <w:proofErr w:type="spellStart"/>
      <w:r>
        <w:t>alsampt</w:t>
      </w:r>
      <w:proofErr w:type="spellEnd"/>
      <w:r>
        <w:t xml:space="preserve"> ein einhelligen </w:t>
      </w:r>
      <w:proofErr w:type="spellStart"/>
      <w:r>
        <w:t>Sententz</w:t>
      </w:r>
      <w:proofErr w:type="spellEnd"/>
      <w:r>
        <w:t xml:space="preserve">/ wie wir selig werden/ Nemlich/ wir glauben durch die </w:t>
      </w:r>
      <w:proofErr w:type="spellStart"/>
      <w:r>
        <w:t>gnade</w:t>
      </w:r>
      <w:proofErr w:type="spellEnd"/>
      <w:r>
        <w:t xml:space="preserve"> des Herrn Jesu Christi selig </w:t>
      </w:r>
      <w:proofErr w:type="spellStart"/>
      <w:r>
        <w:t>zuwerden</w:t>
      </w:r>
      <w:proofErr w:type="spellEnd"/>
      <w:r>
        <w:t xml:space="preserve">/ gleich wie alle </w:t>
      </w:r>
      <w:proofErr w:type="spellStart"/>
      <w:r>
        <w:t>Vätter</w:t>
      </w:r>
      <w:proofErr w:type="spellEnd"/>
      <w:r>
        <w:t xml:space="preserve"> Selig worden sind. Item am xvi. Cap. wie der </w:t>
      </w:r>
      <w:proofErr w:type="spellStart"/>
      <w:r>
        <w:t>Kerckermeister</w:t>
      </w:r>
      <w:proofErr w:type="spellEnd"/>
      <w:r>
        <w:t xml:space="preserve"> die Apostel fragte/ Was soll ich thun das ich Selig werde/ Sprachen sie/ Glaube an den Herrn Jesum/ So wirst du und dein </w:t>
      </w:r>
      <w:proofErr w:type="spellStart"/>
      <w:r>
        <w:t>Hauß</w:t>
      </w:r>
      <w:proofErr w:type="spellEnd"/>
      <w:r>
        <w:t xml:space="preserve"> Selig. </w:t>
      </w:r>
    </w:p>
    <w:p w14:paraId="04C7BD2F" w14:textId="77777777" w:rsidR="00477716" w:rsidRDefault="00477716" w:rsidP="00477716">
      <w:pPr>
        <w:pStyle w:val="StandardWeb"/>
      </w:pPr>
      <w:r>
        <w:rPr>
          <w:rStyle w:val="Fett"/>
          <w:rFonts w:eastAsiaTheme="majorEastAsia"/>
          <w:i/>
          <w:iCs/>
        </w:rPr>
        <w:t>Summa</w:t>
      </w:r>
      <w:r>
        <w:t xml:space="preserve"> </w:t>
      </w:r>
    </w:p>
    <w:p w14:paraId="7DB16154" w14:textId="77777777" w:rsidR="00477716" w:rsidRDefault="00477716" w:rsidP="00477716">
      <w:pPr>
        <w:pStyle w:val="StandardWeb"/>
      </w:pPr>
      <w:r>
        <w:t xml:space="preserve">In dem </w:t>
      </w:r>
      <w:proofErr w:type="spellStart"/>
      <w:r>
        <w:t>namen</w:t>
      </w:r>
      <w:proofErr w:type="spellEnd"/>
      <w:r>
        <w:t xml:space="preserve"> Gottes </w:t>
      </w:r>
      <w:proofErr w:type="spellStart"/>
      <w:r>
        <w:t>Sons</w:t>
      </w:r>
      <w:proofErr w:type="spellEnd"/>
      <w:r>
        <w:t xml:space="preserve"> Jesu Christ </w:t>
      </w:r>
      <w:proofErr w:type="spellStart"/>
      <w:r>
        <w:t>Eynig</w:t>
      </w:r>
      <w:proofErr w:type="spellEnd"/>
      <w:r>
        <w:t xml:space="preserve"> allein Heyl </w:t>
      </w:r>
      <w:proofErr w:type="spellStart"/>
      <w:r>
        <w:t>zuerlangen</w:t>
      </w:r>
      <w:proofErr w:type="spellEnd"/>
      <w:r>
        <w:t xml:space="preserve"> ist/ Vergebung der Sünd wird allein geben Denen so an den Herrn Christus </w:t>
      </w:r>
      <w:proofErr w:type="spellStart"/>
      <w:r>
        <w:t>gleuben</w:t>
      </w:r>
      <w:proofErr w:type="spellEnd"/>
      <w:r>
        <w:t xml:space="preserve">. Diß ist das </w:t>
      </w:r>
      <w:proofErr w:type="spellStart"/>
      <w:r>
        <w:t>gröst</w:t>
      </w:r>
      <w:proofErr w:type="spellEnd"/>
      <w:r>
        <w:t xml:space="preserve"> </w:t>
      </w:r>
      <w:proofErr w:type="spellStart"/>
      <w:r>
        <w:t>eldest</w:t>
      </w:r>
      <w:proofErr w:type="spellEnd"/>
      <w:r>
        <w:t xml:space="preserve"> </w:t>
      </w:r>
      <w:r>
        <w:rPr>
          <w:rStyle w:val="Fett"/>
          <w:rFonts w:eastAsiaTheme="majorEastAsia"/>
          <w:i/>
          <w:iCs/>
        </w:rPr>
        <w:t>Concilium</w:t>
      </w:r>
      <w:r>
        <w:t xml:space="preserve"> </w:t>
      </w:r>
      <w:proofErr w:type="spellStart"/>
      <w:r>
        <w:t>Vnd</w:t>
      </w:r>
      <w:proofErr w:type="spellEnd"/>
      <w:r>
        <w:t xml:space="preserve"> all </w:t>
      </w:r>
      <w:proofErr w:type="spellStart"/>
      <w:r>
        <w:t>Heylger</w:t>
      </w:r>
      <w:proofErr w:type="spellEnd"/>
      <w:r>
        <w:t xml:space="preserve"> </w:t>
      </w:r>
      <w:proofErr w:type="spellStart"/>
      <w:r>
        <w:t>schrift</w:t>
      </w:r>
      <w:proofErr w:type="spellEnd"/>
      <w:r>
        <w:t xml:space="preserve"> </w:t>
      </w:r>
      <w:r>
        <w:rPr>
          <w:rStyle w:val="Fett"/>
          <w:rFonts w:eastAsiaTheme="majorEastAsia"/>
          <w:i/>
          <w:iCs/>
        </w:rPr>
        <w:t>Summa summarum.</w:t>
      </w:r>
      <w:r>
        <w:t xml:space="preserve"> </w:t>
      </w:r>
    </w:p>
    <w:p w14:paraId="18EFC8A2" w14:textId="77777777" w:rsidR="00477716" w:rsidRDefault="00477716" w:rsidP="00477716">
      <w:pPr>
        <w:pStyle w:val="StandardWeb"/>
      </w:pPr>
      <w:r>
        <w:t xml:space="preserve">Obs </w:t>
      </w:r>
      <w:proofErr w:type="spellStart"/>
      <w:r>
        <w:t>wol</w:t>
      </w:r>
      <w:proofErr w:type="spellEnd"/>
      <w:r>
        <w:t xml:space="preserve"> wie gesagt </w:t>
      </w:r>
      <w:proofErr w:type="spellStart"/>
      <w:r>
        <w:t>auß</w:t>
      </w:r>
      <w:proofErr w:type="spellEnd"/>
      <w:r>
        <w:t xml:space="preserve"> </w:t>
      </w:r>
      <w:proofErr w:type="spellStart"/>
      <w:r>
        <w:t>erzelten</w:t>
      </w:r>
      <w:proofErr w:type="spellEnd"/>
      <w:r>
        <w:t xml:space="preserve"> </w:t>
      </w:r>
      <w:proofErr w:type="spellStart"/>
      <w:r>
        <w:t>sprüchen</w:t>
      </w:r>
      <w:proofErr w:type="spellEnd"/>
      <w:r>
        <w:t xml:space="preserve"> war </w:t>
      </w:r>
      <w:proofErr w:type="spellStart"/>
      <w:r>
        <w:t>vnnd</w:t>
      </w:r>
      <w:proofErr w:type="spellEnd"/>
      <w:r>
        <w:t xml:space="preserve"> gewiß ist/ das </w:t>
      </w:r>
      <w:proofErr w:type="spellStart"/>
      <w:r>
        <w:t>gutte</w:t>
      </w:r>
      <w:proofErr w:type="spellEnd"/>
      <w:r>
        <w:t xml:space="preserve"> </w:t>
      </w:r>
      <w:proofErr w:type="spellStart"/>
      <w:r>
        <w:t>werck</w:t>
      </w:r>
      <w:proofErr w:type="spellEnd"/>
      <w:r>
        <w:t xml:space="preserve"> zur </w:t>
      </w:r>
      <w:proofErr w:type="spellStart"/>
      <w:r>
        <w:t>seligkeyt</w:t>
      </w:r>
      <w:proofErr w:type="spellEnd"/>
      <w:r>
        <w:t xml:space="preserve"> nicht noth </w:t>
      </w:r>
      <w:proofErr w:type="spellStart"/>
      <w:r>
        <w:t>seind</w:t>
      </w:r>
      <w:proofErr w:type="spellEnd"/>
      <w:r>
        <w:t xml:space="preserve">. So sind dennoch </w:t>
      </w:r>
      <w:proofErr w:type="spellStart"/>
      <w:r>
        <w:t>vil</w:t>
      </w:r>
      <w:proofErr w:type="spellEnd"/>
      <w:r>
        <w:t xml:space="preserve"> Hochwichtiger </w:t>
      </w:r>
      <w:proofErr w:type="spellStart"/>
      <w:r>
        <w:t>vhrsachen</w:t>
      </w:r>
      <w:proofErr w:type="spellEnd"/>
      <w:r>
        <w:t xml:space="preserve">/ welche so sie recht </w:t>
      </w:r>
      <w:proofErr w:type="spellStart"/>
      <w:r>
        <w:t>erworgen</w:t>
      </w:r>
      <w:proofErr w:type="spellEnd"/>
      <w:r>
        <w:t xml:space="preserve"> </w:t>
      </w:r>
      <w:proofErr w:type="spellStart"/>
      <w:r>
        <w:t>vnnd</w:t>
      </w:r>
      <w:proofErr w:type="spellEnd"/>
      <w:r>
        <w:t xml:space="preserve"> </w:t>
      </w:r>
      <w:proofErr w:type="spellStart"/>
      <w:r>
        <w:t>behertziget</w:t>
      </w:r>
      <w:proofErr w:type="spellEnd"/>
      <w:r>
        <w:t xml:space="preserve">: werden: sie all Christliche </w:t>
      </w:r>
      <w:proofErr w:type="spellStart"/>
      <w:r>
        <w:t>Hertzen</w:t>
      </w:r>
      <w:proofErr w:type="spellEnd"/>
      <w:r>
        <w:t xml:space="preserve"> </w:t>
      </w:r>
      <w:proofErr w:type="spellStart"/>
      <w:r>
        <w:t>nit</w:t>
      </w:r>
      <w:proofErr w:type="spellEnd"/>
      <w:r>
        <w:t xml:space="preserve"> allein </w:t>
      </w:r>
      <w:proofErr w:type="spellStart"/>
      <w:r>
        <w:t>freuntlich</w:t>
      </w:r>
      <w:proofErr w:type="spellEnd"/>
      <w:r>
        <w:t xml:space="preserve"> </w:t>
      </w:r>
      <w:proofErr w:type="spellStart"/>
      <w:r>
        <w:t>erindern</w:t>
      </w:r>
      <w:proofErr w:type="spellEnd"/>
      <w:r>
        <w:t xml:space="preserve"> </w:t>
      </w:r>
      <w:proofErr w:type="spellStart"/>
      <w:r>
        <w:t>vnd</w:t>
      </w:r>
      <w:proofErr w:type="spellEnd"/>
      <w:r>
        <w:t xml:space="preserve"> </w:t>
      </w:r>
      <w:proofErr w:type="spellStart"/>
      <w:r>
        <w:t>vermanen</w:t>
      </w:r>
      <w:proofErr w:type="spellEnd"/>
      <w:r>
        <w:t xml:space="preserve">/ sondern auch ernstlich anhalten </w:t>
      </w:r>
      <w:proofErr w:type="spellStart"/>
      <w:r>
        <w:t>vnd</w:t>
      </w:r>
      <w:proofErr w:type="spellEnd"/>
      <w:r>
        <w:t xml:space="preserve"> </w:t>
      </w:r>
      <w:proofErr w:type="spellStart"/>
      <w:r>
        <w:t>treyben</w:t>
      </w:r>
      <w:proofErr w:type="spellEnd"/>
      <w:r>
        <w:t xml:space="preserve"> </w:t>
      </w:r>
      <w:proofErr w:type="spellStart"/>
      <w:r>
        <w:t>zuuerleugnen</w:t>
      </w:r>
      <w:proofErr w:type="spellEnd"/>
      <w:r>
        <w:t xml:space="preserve"> das </w:t>
      </w:r>
      <w:proofErr w:type="spellStart"/>
      <w:r>
        <w:t>vngöttliche</w:t>
      </w:r>
      <w:proofErr w:type="spellEnd"/>
      <w:r>
        <w:t xml:space="preserve"> wesen/ </w:t>
      </w:r>
      <w:proofErr w:type="spellStart"/>
      <w:r>
        <w:t>vnnd</w:t>
      </w:r>
      <w:proofErr w:type="spellEnd"/>
      <w:r>
        <w:t xml:space="preserve"> die weltlichen </w:t>
      </w:r>
      <w:proofErr w:type="spellStart"/>
      <w:r>
        <w:t>lüsten</w:t>
      </w:r>
      <w:proofErr w:type="spellEnd"/>
      <w:r>
        <w:t xml:space="preserve">/ Auch züchtig/ gerecht </w:t>
      </w:r>
      <w:proofErr w:type="spellStart"/>
      <w:r>
        <w:t>vnnd</w:t>
      </w:r>
      <w:proofErr w:type="spellEnd"/>
      <w:r>
        <w:t xml:space="preserve"> </w:t>
      </w:r>
      <w:proofErr w:type="spellStart"/>
      <w:r>
        <w:t>Gotselig</w:t>
      </w:r>
      <w:proofErr w:type="spellEnd"/>
      <w:r>
        <w:t xml:space="preserve"> </w:t>
      </w:r>
      <w:proofErr w:type="spellStart"/>
      <w:r>
        <w:t>zuleben</w:t>
      </w:r>
      <w:proofErr w:type="spellEnd"/>
      <w:r>
        <w:t xml:space="preserve"> </w:t>
      </w:r>
      <w:proofErr w:type="spellStart"/>
      <w:r>
        <w:t>inn</w:t>
      </w:r>
      <w:proofErr w:type="spellEnd"/>
      <w:r>
        <w:t xml:space="preserve"> </w:t>
      </w:r>
      <w:proofErr w:type="spellStart"/>
      <w:r>
        <w:t>diser</w:t>
      </w:r>
      <w:proofErr w:type="spellEnd"/>
      <w:r>
        <w:t xml:space="preserve"> </w:t>
      </w:r>
      <w:proofErr w:type="spellStart"/>
      <w:r>
        <w:t>welt</w:t>
      </w:r>
      <w:proofErr w:type="spellEnd"/>
      <w:r>
        <w:t xml:space="preserve">. Tit. 2. </w:t>
      </w:r>
    </w:p>
    <w:p w14:paraId="41F09EBB" w14:textId="77777777" w:rsidR="00477716" w:rsidRDefault="00477716" w:rsidP="00477716">
      <w:pPr>
        <w:pStyle w:val="StandardWeb"/>
      </w:pPr>
      <w:r>
        <w:rPr>
          <w:rStyle w:val="Fett"/>
          <w:rFonts w:eastAsiaTheme="majorEastAsia"/>
        </w:rPr>
        <w:t>XXXI.</w:t>
      </w:r>
      <w:r>
        <w:t xml:space="preserve"> </w:t>
      </w:r>
    </w:p>
    <w:p w14:paraId="47064865" w14:textId="77777777" w:rsidR="00477716" w:rsidRDefault="00477716" w:rsidP="00477716">
      <w:pPr>
        <w:pStyle w:val="StandardWeb"/>
      </w:pPr>
      <w:r>
        <w:t xml:space="preserve">Die erste ist/ Das es Gott der Herr aller Herrn </w:t>
      </w:r>
      <w:proofErr w:type="spellStart"/>
      <w:r>
        <w:t>Kurtzumb</w:t>
      </w:r>
      <w:proofErr w:type="spellEnd"/>
      <w:r>
        <w:t xml:space="preserve"> haben will </w:t>
      </w:r>
      <w:proofErr w:type="spellStart"/>
      <w:r>
        <w:t>vnnd</w:t>
      </w:r>
      <w:proofErr w:type="spellEnd"/>
      <w:r>
        <w:t xml:space="preserve"> ernstlich </w:t>
      </w:r>
      <w:proofErr w:type="spellStart"/>
      <w:r>
        <w:t>befolhen</w:t>
      </w:r>
      <w:proofErr w:type="spellEnd"/>
      <w:r>
        <w:t xml:space="preserve"> </w:t>
      </w:r>
      <w:proofErr w:type="spellStart"/>
      <w:r>
        <w:t>vnd</w:t>
      </w:r>
      <w:proofErr w:type="spellEnd"/>
      <w:r>
        <w:t xml:space="preserve"> geboten hat/ Welche nu Gottes Kinder/ des Herrn Christi </w:t>
      </w:r>
      <w:proofErr w:type="spellStart"/>
      <w:r>
        <w:t>bruder</w:t>
      </w:r>
      <w:proofErr w:type="spellEnd"/>
      <w:r>
        <w:t xml:space="preserve">/ Tempel des </w:t>
      </w:r>
      <w:proofErr w:type="spellStart"/>
      <w:r>
        <w:t>Heyligen</w:t>
      </w:r>
      <w:proofErr w:type="spellEnd"/>
      <w:r>
        <w:t xml:space="preserve"> </w:t>
      </w:r>
      <w:proofErr w:type="spellStart"/>
      <w:r>
        <w:t>Geysts</w:t>
      </w:r>
      <w:proofErr w:type="spellEnd"/>
      <w:r>
        <w:t xml:space="preserve"> </w:t>
      </w:r>
      <w:proofErr w:type="spellStart"/>
      <w:r>
        <w:t>vnd</w:t>
      </w:r>
      <w:proofErr w:type="spellEnd"/>
      <w:r>
        <w:t xml:space="preserve"> erben des ewigen </w:t>
      </w:r>
      <w:proofErr w:type="spellStart"/>
      <w:r>
        <w:t>lebens</w:t>
      </w:r>
      <w:proofErr w:type="spellEnd"/>
      <w:r>
        <w:t xml:space="preserve"> durch den glauben worden/ die müssen je Gotte </w:t>
      </w:r>
      <w:proofErr w:type="spellStart"/>
      <w:r>
        <w:t>hierinn</w:t>
      </w:r>
      <w:proofErr w:type="spellEnd"/>
      <w:r>
        <w:t xml:space="preserve"> </w:t>
      </w:r>
      <w:proofErr w:type="spellStart"/>
      <w:r>
        <w:t>volge</w:t>
      </w:r>
      <w:proofErr w:type="spellEnd"/>
      <w:r>
        <w:t xml:space="preserve"> thun </w:t>
      </w:r>
      <w:proofErr w:type="spellStart"/>
      <w:r>
        <w:t>vnd</w:t>
      </w:r>
      <w:proofErr w:type="spellEnd"/>
      <w:r>
        <w:t xml:space="preserve"> gehorsam sein. rc. Die andre ist/ die </w:t>
      </w:r>
      <w:proofErr w:type="spellStart"/>
      <w:r>
        <w:t>Glori</w:t>
      </w:r>
      <w:proofErr w:type="spellEnd"/>
      <w:r>
        <w:t xml:space="preserve"> </w:t>
      </w:r>
      <w:proofErr w:type="spellStart"/>
      <w:r>
        <w:t>vnd</w:t>
      </w:r>
      <w:proofErr w:type="spellEnd"/>
      <w:r>
        <w:t xml:space="preserve"> der </w:t>
      </w:r>
      <w:proofErr w:type="spellStart"/>
      <w:r>
        <w:t>preyß</w:t>
      </w:r>
      <w:proofErr w:type="spellEnd"/>
      <w:r>
        <w:t xml:space="preserve"> Gottes/ </w:t>
      </w:r>
      <w:proofErr w:type="spellStart"/>
      <w:r>
        <w:t>dauon</w:t>
      </w:r>
      <w:proofErr w:type="spellEnd"/>
      <w:r>
        <w:t xml:space="preserve"> Christus redet/ Math. v. Also lasset </w:t>
      </w:r>
      <w:proofErr w:type="spellStart"/>
      <w:r>
        <w:t>ewer</w:t>
      </w:r>
      <w:proofErr w:type="spellEnd"/>
      <w:r>
        <w:t xml:space="preserve"> </w:t>
      </w:r>
      <w:proofErr w:type="spellStart"/>
      <w:r>
        <w:t>liecht</w:t>
      </w:r>
      <w:proofErr w:type="spellEnd"/>
      <w:r>
        <w:t xml:space="preserve"> leuchten für den </w:t>
      </w:r>
      <w:proofErr w:type="spellStart"/>
      <w:r>
        <w:t>leuten</w:t>
      </w:r>
      <w:proofErr w:type="spellEnd"/>
      <w:r>
        <w:t xml:space="preserve">/ das sie </w:t>
      </w:r>
      <w:proofErr w:type="spellStart"/>
      <w:r>
        <w:t>ewer</w:t>
      </w:r>
      <w:proofErr w:type="spellEnd"/>
      <w:r>
        <w:t xml:space="preserve"> gute </w:t>
      </w:r>
      <w:proofErr w:type="spellStart"/>
      <w:r>
        <w:t>werck</w:t>
      </w:r>
      <w:proofErr w:type="spellEnd"/>
      <w:r>
        <w:t xml:space="preserve"> sehen </w:t>
      </w:r>
      <w:proofErr w:type="spellStart"/>
      <w:r>
        <w:t>vnnd</w:t>
      </w:r>
      <w:proofErr w:type="spellEnd"/>
      <w:r>
        <w:t xml:space="preserve"> </w:t>
      </w:r>
      <w:proofErr w:type="spellStart"/>
      <w:r>
        <w:t>ewern</w:t>
      </w:r>
      <w:proofErr w:type="spellEnd"/>
      <w:r>
        <w:t xml:space="preserve"> Vatter im </w:t>
      </w:r>
      <w:proofErr w:type="spellStart"/>
      <w:r>
        <w:t>Hymel</w:t>
      </w:r>
      <w:proofErr w:type="spellEnd"/>
      <w:r>
        <w:t xml:space="preserve"> </w:t>
      </w:r>
      <w:proofErr w:type="spellStart"/>
      <w:r>
        <w:t>preysen</w:t>
      </w:r>
      <w:proofErr w:type="spellEnd"/>
      <w:r>
        <w:t xml:space="preserve">. Die dritte/ das dem glauben </w:t>
      </w:r>
      <w:proofErr w:type="spellStart"/>
      <w:r>
        <w:t>gutte</w:t>
      </w:r>
      <w:proofErr w:type="spellEnd"/>
      <w:r>
        <w:t xml:space="preserve"> </w:t>
      </w:r>
      <w:proofErr w:type="spellStart"/>
      <w:r>
        <w:t>werck</w:t>
      </w:r>
      <w:proofErr w:type="spellEnd"/>
      <w:r>
        <w:t xml:space="preserve"> </w:t>
      </w:r>
      <w:proofErr w:type="spellStart"/>
      <w:r>
        <w:t>nots</w:t>
      </w:r>
      <w:proofErr w:type="spellEnd"/>
      <w:r>
        <w:t xml:space="preserve"> halben </w:t>
      </w:r>
      <w:proofErr w:type="spellStart"/>
      <w:r>
        <w:t>volgen</w:t>
      </w:r>
      <w:proofErr w:type="spellEnd"/>
      <w:r>
        <w:t xml:space="preserve"> müssen/ als ein schuldige </w:t>
      </w:r>
      <w:proofErr w:type="spellStart"/>
      <w:r>
        <w:t>danckbarkeit</w:t>
      </w:r>
      <w:proofErr w:type="spellEnd"/>
      <w:r>
        <w:t xml:space="preserve"> gegen Gott/ </w:t>
      </w:r>
      <w:proofErr w:type="spellStart"/>
      <w:r>
        <w:t>Hieuon</w:t>
      </w:r>
      <w:proofErr w:type="spellEnd"/>
      <w:r>
        <w:t xml:space="preserve"> thut </w:t>
      </w:r>
      <w:proofErr w:type="spellStart"/>
      <w:r>
        <w:t>meldung</w:t>
      </w:r>
      <w:proofErr w:type="spellEnd"/>
      <w:r>
        <w:t xml:space="preserve"> der </w:t>
      </w:r>
      <w:proofErr w:type="spellStart"/>
      <w:r>
        <w:t>Küniglich</w:t>
      </w:r>
      <w:proofErr w:type="spellEnd"/>
      <w:r>
        <w:t xml:space="preserve"> Prophet </w:t>
      </w:r>
      <w:proofErr w:type="spellStart"/>
      <w:r>
        <w:t>Dauid</w:t>
      </w:r>
      <w:proofErr w:type="spellEnd"/>
      <w:r>
        <w:t xml:space="preserve"> also </w:t>
      </w:r>
      <w:proofErr w:type="spellStart"/>
      <w:r>
        <w:t>veriehend</w:t>
      </w:r>
      <w:proofErr w:type="spellEnd"/>
      <w:r>
        <w:t xml:space="preserve">/ Wz </w:t>
      </w:r>
      <w:proofErr w:type="spellStart"/>
      <w:r>
        <w:t>sol</w:t>
      </w:r>
      <w:proofErr w:type="spellEnd"/>
      <w:r>
        <w:t xml:space="preserve"> ich dem Herrn vergelten für all seine </w:t>
      </w:r>
      <w:proofErr w:type="spellStart"/>
      <w:r>
        <w:t>wolthat</w:t>
      </w:r>
      <w:proofErr w:type="spellEnd"/>
      <w:r>
        <w:t xml:space="preserve"> die er mir gethan? </w:t>
      </w:r>
      <w:proofErr w:type="spellStart"/>
      <w:r>
        <w:t>Psa</w:t>
      </w:r>
      <w:proofErr w:type="spellEnd"/>
      <w:r>
        <w:t xml:space="preserve">. 116. Ich </w:t>
      </w:r>
      <w:proofErr w:type="spellStart"/>
      <w:r>
        <w:t>wil</w:t>
      </w:r>
      <w:proofErr w:type="spellEnd"/>
      <w:r>
        <w:t xml:space="preserve"> den heilsamen Kelch </w:t>
      </w:r>
      <w:proofErr w:type="spellStart"/>
      <w:r>
        <w:t>nemen</w:t>
      </w:r>
      <w:proofErr w:type="spellEnd"/>
      <w:r>
        <w:t xml:space="preserve"> </w:t>
      </w:r>
      <w:proofErr w:type="spellStart"/>
      <w:r>
        <w:t>vnnd</w:t>
      </w:r>
      <w:proofErr w:type="spellEnd"/>
      <w:r>
        <w:t xml:space="preserve"> des Herrn </w:t>
      </w:r>
      <w:proofErr w:type="spellStart"/>
      <w:r>
        <w:t>namen</w:t>
      </w:r>
      <w:proofErr w:type="spellEnd"/>
      <w:r>
        <w:t xml:space="preserve"> Predigen/ Ich </w:t>
      </w:r>
      <w:proofErr w:type="spellStart"/>
      <w:r>
        <w:t>wil</w:t>
      </w:r>
      <w:proofErr w:type="spellEnd"/>
      <w:r>
        <w:t xml:space="preserve"> mein </w:t>
      </w:r>
      <w:proofErr w:type="spellStart"/>
      <w:r>
        <w:t>glübde</w:t>
      </w:r>
      <w:proofErr w:type="spellEnd"/>
      <w:r>
        <w:t xml:space="preserve"> </w:t>
      </w:r>
      <w:proofErr w:type="spellStart"/>
      <w:r>
        <w:t>bezalen</w:t>
      </w:r>
      <w:proofErr w:type="spellEnd"/>
      <w:r>
        <w:t xml:space="preserve"> vor all seinem </w:t>
      </w:r>
      <w:proofErr w:type="spellStart"/>
      <w:r>
        <w:t>volck</w:t>
      </w:r>
      <w:proofErr w:type="spellEnd"/>
      <w:r>
        <w:t xml:space="preserve">. Die viert </w:t>
      </w:r>
      <w:proofErr w:type="spellStart"/>
      <w:r>
        <w:t>vrsach</w:t>
      </w:r>
      <w:proofErr w:type="spellEnd"/>
      <w:r>
        <w:t xml:space="preserve"> so </w:t>
      </w:r>
      <w:proofErr w:type="spellStart"/>
      <w:r>
        <w:t>vnsreitzen</w:t>
      </w:r>
      <w:proofErr w:type="spellEnd"/>
      <w:r>
        <w:t xml:space="preserve"> </w:t>
      </w:r>
      <w:proofErr w:type="spellStart"/>
      <w:r>
        <w:t>vnd</w:t>
      </w:r>
      <w:proofErr w:type="spellEnd"/>
      <w:r>
        <w:t xml:space="preserve"> bewegen </w:t>
      </w:r>
      <w:proofErr w:type="spellStart"/>
      <w:r>
        <w:t>sol</w:t>
      </w:r>
      <w:proofErr w:type="spellEnd"/>
      <w:r>
        <w:t xml:space="preserve"> gute </w:t>
      </w:r>
      <w:proofErr w:type="spellStart"/>
      <w:r>
        <w:t>werck</w:t>
      </w:r>
      <w:proofErr w:type="spellEnd"/>
      <w:r>
        <w:t xml:space="preserve"> des </w:t>
      </w:r>
      <w:proofErr w:type="spellStart"/>
      <w:r>
        <w:t>gehorsambs</w:t>
      </w:r>
      <w:proofErr w:type="spellEnd"/>
      <w:r>
        <w:t xml:space="preserve"> </w:t>
      </w:r>
      <w:proofErr w:type="spellStart"/>
      <w:r>
        <w:t>vnd</w:t>
      </w:r>
      <w:proofErr w:type="spellEnd"/>
      <w:r>
        <w:t xml:space="preserve"> der liebe zu thun/ ist/ das solche </w:t>
      </w:r>
      <w:proofErr w:type="spellStart"/>
      <w:r>
        <w:t>werck</w:t>
      </w:r>
      <w:proofErr w:type="spellEnd"/>
      <w:r>
        <w:t xml:space="preserve"> </w:t>
      </w:r>
      <w:proofErr w:type="spellStart"/>
      <w:r>
        <w:t>zeugnuß</w:t>
      </w:r>
      <w:proofErr w:type="spellEnd"/>
      <w:r>
        <w:t xml:space="preserve"> </w:t>
      </w:r>
      <w:proofErr w:type="spellStart"/>
      <w:r>
        <w:t>vnd</w:t>
      </w:r>
      <w:proofErr w:type="spellEnd"/>
      <w:r>
        <w:t xml:space="preserve"> </w:t>
      </w:r>
      <w:proofErr w:type="spellStart"/>
      <w:r>
        <w:t>vbungen</w:t>
      </w:r>
      <w:proofErr w:type="spellEnd"/>
      <w:r>
        <w:t xml:space="preserve"> des rechten </w:t>
      </w:r>
      <w:proofErr w:type="spellStart"/>
      <w:r>
        <w:t>vngetichten</w:t>
      </w:r>
      <w:proofErr w:type="spellEnd"/>
      <w:r>
        <w:t xml:space="preserve"> </w:t>
      </w:r>
      <w:proofErr w:type="spellStart"/>
      <w:r>
        <w:t>glaubens</w:t>
      </w:r>
      <w:proofErr w:type="spellEnd"/>
      <w:r>
        <w:t xml:space="preserve"> sein sollen. </w:t>
      </w:r>
    </w:p>
    <w:p w14:paraId="57142A13" w14:textId="77777777" w:rsidR="00477716" w:rsidRDefault="00477716" w:rsidP="00477716">
      <w:pPr>
        <w:pStyle w:val="StandardWeb"/>
      </w:pPr>
      <w:r>
        <w:rPr>
          <w:rStyle w:val="Fett"/>
          <w:rFonts w:eastAsiaTheme="majorEastAsia"/>
        </w:rPr>
        <w:t>XXXII.</w:t>
      </w:r>
      <w:r>
        <w:t xml:space="preserve"> </w:t>
      </w:r>
    </w:p>
    <w:p w14:paraId="3B9EFD82" w14:textId="77777777" w:rsidR="00477716" w:rsidRDefault="00477716" w:rsidP="00477716">
      <w:pPr>
        <w:pStyle w:val="StandardWeb"/>
      </w:pPr>
      <w:r>
        <w:t xml:space="preserve">Die </w:t>
      </w:r>
      <w:proofErr w:type="spellStart"/>
      <w:r>
        <w:t>fünfft</w:t>
      </w:r>
      <w:proofErr w:type="spellEnd"/>
      <w:r>
        <w:t xml:space="preserve">/ auf das durch </w:t>
      </w:r>
      <w:proofErr w:type="spellStart"/>
      <w:r>
        <w:t>vnsern</w:t>
      </w:r>
      <w:proofErr w:type="spellEnd"/>
      <w:r>
        <w:t xml:space="preserve"> guten </w:t>
      </w:r>
      <w:proofErr w:type="spellStart"/>
      <w:r>
        <w:t>wandel</w:t>
      </w:r>
      <w:proofErr w:type="spellEnd"/>
      <w:r>
        <w:t xml:space="preserve"> </w:t>
      </w:r>
      <w:proofErr w:type="spellStart"/>
      <w:r>
        <w:t>vnnd</w:t>
      </w:r>
      <w:proofErr w:type="spellEnd"/>
      <w:r>
        <w:t xml:space="preserve"> </w:t>
      </w:r>
      <w:proofErr w:type="spellStart"/>
      <w:r>
        <w:t>bekantnuß</w:t>
      </w:r>
      <w:proofErr w:type="spellEnd"/>
      <w:r>
        <w:t xml:space="preserve"> auch </w:t>
      </w:r>
      <w:proofErr w:type="spellStart"/>
      <w:r>
        <w:t>anndre</w:t>
      </w:r>
      <w:proofErr w:type="spellEnd"/>
      <w:r>
        <w:t xml:space="preserve"> zur </w:t>
      </w:r>
      <w:proofErr w:type="spellStart"/>
      <w:r>
        <w:t>Gotsforcht</w:t>
      </w:r>
      <w:proofErr w:type="spellEnd"/>
      <w:r>
        <w:t xml:space="preserve"> gebracht </w:t>
      </w:r>
      <w:proofErr w:type="spellStart"/>
      <w:r>
        <w:t>vnd</w:t>
      </w:r>
      <w:proofErr w:type="spellEnd"/>
      <w:r>
        <w:t xml:space="preserve"> </w:t>
      </w:r>
      <w:proofErr w:type="spellStart"/>
      <w:r>
        <w:t>befordet</w:t>
      </w:r>
      <w:proofErr w:type="spellEnd"/>
      <w:r>
        <w:t xml:space="preserve"> werden/ Die siechst/ damit wir </w:t>
      </w:r>
      <w:proofErr w:type="spellStart"/>
      <w:r>
        <w:t>vns</w:t>
      </w:r>
      <w:proofErr w:type="spellEnd"/>
      <w:r>
        <w:t xml:space="preserve"> hüten/ </w:t>
      </w:r>
      <w:proofErr w:type="spellStart"/>
      <w:r>
        <w:t>vnd</w:t>
      </w:r>
      <w:proofErr w:type="spellEnd"/>
      <w:r>
        <w:t xml:space="preserve"> </w:t>
      </w:r>
      <w:proofErr w:type="spellStart"/>
      <w:r>
        <w:t>bewaren</w:t>
      </w:r>
      <w:proofErr w:type="spellEnd"/>
      <w:r>
        <w:t xml:space="preserve"> vor solchen </w:t>
      </w:r>
      <w:proofErr w:type="spellStart"/>
      <w:r>
        <w:t>fellen</w:t>
      </w:r>
      <w:proofErr w:type="spellEnd"/>
      <w:r>
        <w:t xml:space="preserve"> </w:t>
      </w:r>
      <w:proofErr w:type="spellStart"/>
      <w:r>
        <w:t>vnd</w:t>
      </w:r>
      <w:proofErr w:type="spellEnd"/>
      <w:r>
        <w:t xml:space="preserve"> groben </w:t>
      </w:r>
      <w:proofErr w:type="spellStart"/>
      <w:r>
        <w:t>lastern</w:t>
      </w:r>
      <w:proofErr w:type="spellEnd"/>
      <w:r>
        <w:t xml:space="preserve"> damit betrübt </w:t>
      </w:r>
      <w:proofErr w:type="spellStart"/>
      <w:r>
        <w:t>vnd</w:t>
      </w:r>
      <w:proofErr w:type="spellEnd"/>
      <w:r>
        <w:t xml:space="preserve"> </w:t>
      </w:r>
      <w:proofErr w:type="spellStart"/>
      <w:r>
        <w:t>außgetrieben</w:t>
      </w:r>
      <w:proofErr w:type="spellEnd"/>
      <w:r>
        <w:t xml:space="preserve"> </w:t>
      </w:r>
      <w:proofErr w:type="spellStart"/>
      <w:r>
        <w:t>wirt</w:t>
      </w:r>
      <w:proofErr w:type="spellEnd"/>
      <w:r>
        <w:t xml:space="preserve"> der Geist Gottes dadurch wir versigelt sein </w:t>
      </w:r>
      <w:proofErr w:type="spellStart"/>
      <w:r>
        <w:t>auff</w:t>
      </w:r>
      <w:proofErr w:type="spellEnd"/>
      <w:r>
        <w:t xml:space="preserve"> den tag der </w:t>
      </w:r>
      <w:proofErr w:type="spellStart"/>
      <w:r>
        <w:t>erlösung</w:t>
      </w:r>
      <w:proofErr w:type="spellEnd"/>
      <w:r>
        <w:t xml:space="preserve">. </w:t>
      </w:r>
      <w:proofErr w:type="spellStart"/>
      <w:r>
        <w:t>Volgt</w:t>
      </w:r>
      <w:proofErr w:type="spellEnd"/>
      <w:r>
        <w:t xml:space="preserve"> die </w:t>
      </w:r>
      <w:proofErr w:type="spellStart"/>
      <w:r>
        <w:t>Sibende</w:t>
      </w:r>
      <w:proofErr w:type="spellEnd"/>
      <w:r>
        <w:t xml:space="preserve">/ das man das erbe des ewigen </w:t>
      </w:r>
      <w:proofErr w:type="spellStart"/>
      <w:r>
        <w:t>lebens</w:t>
      </w:r>
      <w:proofErr w:type="spellEnd"/>
      <w:r>
        <w:t xml:space="preserve"> </w:t>
      </w:r>
      <w:proofErr w:type="spellStart"/>
      <w:r>
        <w:t>nit</w:t>
      </w:r>
      <w:proofErr w:type="spellEnd"/>
      <w:r>
        <w:t xml:space="preserve"> </w:t>
      </w:r>
      <w:proofErr w:type="spellStart"/>
      <w:r>
        <w:t>verschertze</w:t>
      </w:r>
      <w:proofErr w:type="spellEnd"/>
      <w:r>
        <w:t xml:space="preserve"> oder desselben verlustig werde/ dann eben wie </w:t>
      </w:r>
      <w:proofErr w:type="spellStart"/>
      <w:r>
        <w:t>eim</w:t>
      </w:r>
      <w:proofErr w:type="spellEnd"/>
      <w:r>
        <w:t xml:space="preserve"> </w:t>
      </w:r>
      <w:proofErr w:type="spellStart"/>
      <w:r>
        <w:t>vndanckbarn</w:t>
      </w:r>
      <w:proofErr w:type="spellEnd"/>
      <w:r>
        <w:t xml:space="preserve"> </w:t>
      </w:r>
      <w:proofErr w:type="spellStart"/>
      <w:r>
        <w:t>hintersaß</w:t>
      </w:r>
      <w:proofErr w:type="spellEnd"/>
      <w:r>
        <w:t xml:space="preserve"> oder </w:t>
      </w:r>
      <w:proofErr w:type="spellStart"/>
      <w:r>
        <w:t>lehnmanne</w:t>
      </w:r>
      <w:proofErr w:type="spellEnd"/>
      <w:r>
        <w:t xml:space="preserve"> sein </w:t>
      </w:r>
      <w:proofErr w:type="spellStart"/>
      <w:r>
        <w:t>erbgut</w:t>
      </w:r>
      <w:proofErr w:type="spellEnd"/>
      <w:r>
        <w:t xml:space="preserve"> </w:t>
      </w:r>
      <w:proofErr w:type="spellStart"/>
      <w:r>
        <w:t>vnd</w:t>
      </w:r>
      <w:proofErr w:type="spellEnd"/>
      <w:r>
        <w:t xml:space="preserve"> </w:t>
      </w:r>
      <w:proofErr w:type="spellStart"/>
      <w:r>
        <w:t>lehen</w:t>
      </w:r>
      <w:proofErr w:type="spellEnd"/>
      <w:r>
        <w:t xml:space="preserve"> </w:t>
      </w:r>
      <w:proofErr w:type="spellStart"/>
      <w:r>
        <w:t>genomen</w:t>
      </w:r>
      <w:proofErr w:type="spellEnd"/>
      <w:r>
        <w:t xml:space="preserve"> </w:t>
      </w:r>
      <w:proofErr w:type="spellStart"/>
      <w:r>
        <w:t>wirt</w:t>
      </w:r>
      <w:proofErr w:type="spellEnd"/>
      <w:r>
        <w:t xml:space="preserve">/ Also kommen diejenigen so </w:t>
      </w:r>
      <w:proofErr w:type="spellStart"/>
      <w:r>
        <w:t>nachm</w:t>
      </w:r>
      <w:proofErr w:type="spellEnd"/>
      <w:r>
        <w:t xml:space="preserve"> </w:t>
      </w:r>
      <w:proofErr w:type="spellStart"/>
      <w:r>
        <w:t>fleysch</w:t>
      </w:r>
      <w:proofErr w:type="spellEnd"/>
      <w:r>
        <w:t xml:space="preserve"> </w:t>
      </w:r>
      <w:proofErr w:type="spellStart"/>
      <w:r>
        <w:t>vngötlich</w:t>
      </w:r>
      <w:proofErr w:type="spellEnd"/>
      <w:r>
        <w:t xml:space="preserve"> leben gar leicht </w:t>
      </w:r>
      <w:proofErr w:type="spellStart"/>
      <w:r>
        <w:t>vmb</w:t>
      </w:r>
      <w:proofErr w:type="spellEnd"/>
      <w:r>
        <w:t xml:space="preserve"> die Possession des </w:t>
      </w:r>
      <w:proofErr w:type="spellStart"/>
      <w:r>
        <w:t>Hymlischen</w:t>
      </w:r>
      <w:proofErr w:type="spellEnd"/>
      <w:r>
        <w:t xml:space="preserve"> ewigen </w:t>
      </w:r>
      <w:proofErr w:type="spellStart"/>
      <w:r>
        <w:t>lebens</w:t>
      </w:r>
      <w:proofErr w:type="spellEnd"/>
      <w:r>
        <w:t xml:space="preserve"> </w:t>
      </w:r>
      <w:proofErr w:type="spellStart"/>
      <w:r>
        <w:t>jnen</w:t>
      </w:r>
      <w:proofErr w:type="spellEnd"/>
      <w:r>
        <w:t xml:space="preserve"> durch Christum vermeinen </w:t>
      </w:r>
      <w:proofErr w:type="spellStart"/>
      <w:r>
        <w:t>eingethan</w:t>
      </w:r>
      <w:proofErr w:type="spellEnd"/>
      <w:r>
        <w:t xml:space="preserve"> </w:t>
      </w:r>
      <w:proofErr w:type="spellStart"/>
      <w:r>
        <w:t>vnd</w:t>
      </w:r>
      <w:proofErr w:type="spellEnd"/>
      <w:r>
        <w:t xml:space="preserve"> als ein </w:t>
      </w:r>
      <w:proofErr w:type="spellStart"/>
      <w:r>
        <w:t>gnaden</w:t>
      </w:r>
      <w:proofErr w:type="spellEnd"/>
      <w:r>
        <w:t xml:space="preserve"> lehn verehrt/ Die acht </w:t>
      </w:r>
      <w:proofErr w:type="spellStart"/>
      <w:r>
        <w:t>vnd</w:t>
      </w:r>
      <w:proofErr w:type="spellEnd"/>
      <w:r>
        <w:t xml:space="preserve"> </w:t>
      </w:r>
      <w:proofErr w:type="spellStart"/>
      <w:r>
        <w:t>letzere</w:t>
      </w:r>
      <w:proofErr w:type="spellEnd"/>
      <w:r>
        <w:t xml:space="preserve"> beweglich </w:t>
      </w:r>
      <w:proofErr w:type="spellStart"/>
      <w:r>
        <w:t>vrsach</w:t>
      </w:r>
      <w:proofErr w:type="spellEnd"/>
      <w:r>
        <w:t xml:space="preserve"> </w:t>
      </w:r>
      <w:proofErr w:type="spellStart"/>
      <w:r>
        <w:t>gehorsamblich</w:t>
      </w:r>
      <w:proofErr w:type="spellEnd"/>
      <w:r>
        <w:t xml:space="preserve"> </w:t>
      </w:r>
      <w:proofErr w:type="spellStart"/>
      <w:r>
        <w:t>vnd</w:t>
      </w:r>
      <w:proofErr w:type="spellEnd"/>
      <w:r>
        <w:t xml:space="preserve"> Gottselig </w:t>
      </w:r>
      <w:proofErr w:type="spellStart"/>
      <w:r>
        <w:t>zuleben</w:t>
      </w:r>
      <w:proofErr w:type="spellEnd"/>
      <w:r>
        <w:t xml:space="preserve"> ist </w:t>
      </w:r>
      <w:proofErr w:type="spellStart"/>
      <w:r>
        <w:t>dise</w:t>
      </w:r>
      <w:proofErr w:type="spellEnd"/>
      <w:r>
        <w:t xml:space="preserve">/ Dann </w:t>
      </w:r>
      <w:proofErr w:type="spellStart"/>
      <w:r>
        <w:t>vnser</w:t>
      </w:r>
      <w:proofErr w:type="spellEnd"/>
      <w:r>
        <w:t xml:space="preserve"> </w:t>
      </w:r>
      <w:proofErr w:type="spellStart"/>
      <w:r>
        <w:t>tauffe</w:t>
      </w:r>
      <w:proofErr w:type="spellEnd"/>
      <w:r>
        <w:t xml:space="preserve"> ist eine </w:t>
      </w:r>
      <w:proofErr w:type="spellStart"/>
      <w:r>
        <w:t>krefftige</w:t>
      </w:r>
      <w:proofErr w:type="spellEnd"/>
      <w:r>
        <w:t xml:space="preserve"> </w:t>
      </w:r>
      <w:proofErr w:type="spellStart"/>
      <w:r>
        <w:t>holdung</w:t>
      </w:r>
      <w:proofErr w:type="spellEnd"/>
      <w:r>
        <w:t xml:space="preserve"> </w:t>
      </w:r>
      <w:proofErr w:type="spellStart"/>
      <w:r>
        <w:t>vnnd</w:t>
      </w:r>
      <w:proofErr w:type="spellEnd"/>
      <w:r>
        <w:t xml:space="preserve"> </w:t>
      </w:r>
      <w:proofErr w:type="spellStart"/>
      <w:r>
        <w:t>starcke</w:t>
      </w:r>
      <w:proofErr w:type="spellEnd"/>
      <w:r>
        <w:t xml:space="preserve"> </w:t>
      </w:r>
      <w:proofErr w:type="spellStart"/>
      <w:r>
        <w:t>verwilligung</w:t>
      </w:r>
      <w:proofErr w:type="spellEnd"/>
      <w:r>
        <w:t xml:space="preserve">/ das wir als Gottes Kinder </w:t>
      </w:r>
      <w:proofErr w:type="spellStart"/>
      <w:r>
        <w:t>inn</w:t>
      </w:r>
      <w:proofErr w:type="spellEnd"/>
      <w:r>
        <w:t xml:space="preserve"> </w:t>
      </w:r>
      <w:proofErr w:type="spellStart"/>
      <w:r>
        <w:t>gutten</w:t>
      </w:r>
      <w:proofErr w:type="spellEnd"/>
      <w:r>
        <w:t xml:space="preserve"> gewissen </w:t>
      </w:r>
      <w:proofErr w:type="spellStart"/>
      <w:r>
        <w:t>wanndeln</w:t>
      </w:r>
      <w:proofErr w:type="spellEnd"/>
      <w:r>
        <w:t xml:space="preserve"> wollen zuwider der Schnöden </w:t>
      </w:r>
      <w:proofErr w:type="spellStart"/>
      <w:r>
        <w:t>welt</w:t>
      </w:r>
      <w:proofErr w:type="spellEnd"/>
      <w:r>
        <w:t xml:space="preserve"> dem </w:t>
      </w:r>
      <w:proofErr w:type="spellStart"/>
      <w:r>
        <w:t>Teuffel</w:t>
      </w:r>
      <w:proofErr w:type="spellEnd"/>
      <w:r>
        <w:t xml:space="preserve"> </w:t>
      </w:r>
      <w:proofErr w:type="spellStart"/>
      <w:r>
        <w:t>vnnd</w:t>
      </w:r>
      <w:proofErr w:type="spellEnd"/>
      <w:r>
        <w:t xml:space="preserve"> </w:t>
      </w:r>
      <w:proofErr w:type="spellStart"/>
      <w:r>
        <w:t>vnserm</w:t>
      </w:r>
      <w:proofErr w:type="spellEnd"/>
      <w:r>
        <w:t xml:space="preserve"> alten Adam rc. </w:t>
      </w:r>
    </w:p>
    <w:p w14:paraId="5D703F90" w14:textId="77777777" w:rsidR="00477716" w:rsidRDefault="00477716" w:rsidP="00477716">
      <w:pPr>
        <w:pStyle w:val="StandardWeb"/>
      </w:pPr>
      <w:r>
        <w:rPr>
          <w:rStyle w:val="Fett"/>
          <w:rFonts w:eastAsiaTheme="majorEastAsia"/>
        </w:rPr>
        <w:t>XXIII.</w:t>
      </w:r>
      <w:r>
        <w:t xml:space="preserve"> </w:t>
      </w:r>
    </w:p>
    <w:p w14:paraId="36436143" w14:textId="77777777" w:rsidR="00477716" w:rsidRDefault="00477716" w:rsidP="00477716">
      <w:pPr>
        <w:pStyle w:val="StandardWeb"/>
      </w:pPr>
      <w:r>
        <w:t xml:space="preserve">Do nun </w:t>
      </w:r>
      <w:proofErr w:type="spellStart"/>
      <w:r>
        <w:t>jemant</w:t>
      </w:r>
      <w:proofErr w:type="spellEnd"/>
      <w:r>
        <w:t xml:space="preserve"> </w:t>
      </w:r>
      <w:proofErr w:type="spellStart"/>
      <w:r>
        <w:t>auß</w:t>
      </w:r>
      <w:proofErr w:type="spellEnd"/>
      <w:r>
        <w:t xml:space="preserve"> oberzelten </w:t>
      </w:r>
      <w:proofErr w:type="spellStart"/>
      <w:r>
        <w:t>vnd</w:t>
      </w:r>
      <w:proofErr w:type="spellEnd"/>
      <w:r>
        <w:t xml:space="preserve"> </w:t>
      </w:r>
      <w:proofErr w:type="spellStart"/>
      <w:r>
        <w:t>vil</w:t>
      </w:r>
      <w:proofErr w:type="spellEnd"/>
      <w:r>
        <w:t xml:space="preserve"> andern dergleichen mehr </w:t>
      </w:r>
      <w:proofErr w:type="spellStart"/>
      <w:r>
        <w:t>ansehenlichen</w:t>
      </w:r>
      <w:proofErr w:type="spellEnd"/>
      <w:r>
        <w:t xml:space="preserve"> </w:t>
      </w:r>
      <w:proofErr w:type="spellStart"/>
      <w:r>
        <w:t>vrsachen</w:t>
      </w:r>
      <w:proofErr w:type="spellEnd"/>
      <w:r>
        <w:t xml:space="preserve"> nicht bewegt sein thun </w:t>
      </w:r>
      <w:proofErr w:type="spellStart"/>
      <w:r>
        <w:t>vnd</w:t>
      </w:r>
      <w:proofErr w:type="spellEnd"/>
      <w:r>
        <w:t xml:space="preserve"> lassen nach Gottes willen </w:t>
      </w:r>
      <w:proofErr w:type="spellStart"/>
      <w:r>
        <w:t>vnd</w:t>
      </w:r>
      <w:proofErr w:type="spellEnd"/>
      <w:r>
        <w:t xml:space="preserve"> gebot </w:t>
      </w:r>
      <w:proofErr w:type="spellStart"/>
      <w:r>
        <w:t>gehorsamblich</w:t>
      </w:r>
      <w:proofErr w:type="spellEnd"/>
      <w:r>
        <w:t xml:space="preserve"> </w:t>
      </w:r>
      <w:proofErr w:type="spellStart"/>
      <w:r>
        <w:t>anzuschieken</w:t>
      </w:r>
      <w:proofErr w:type="spellEnd"/>
      <w:r>
        <w:t xml:space="preserve"> </w:t>
      </w:r>
      <w:proofErr w:type="spellStart"/>
      <w:r>
        <w:t>vnd</w:t>
      </w:r>
      <w:proofErr w:type="spellEnd"/>
      <w:r>
        <w:t xml:space="preserve"> sich für groben </w:t>
      </w:r>
      <w:proofErr w:type="spellStart"/>
      <w:r>
        <w:t>lastern</w:t>
      </w:r>
      <w:proofErr w:type="spellEnd"/>
      <w:r>
        <w:t xml:space="preserve"> </w:t>
      </w:r>
      <w:proofErr w:type="spellStart"/>
      <w:r>
        <w:t>vnd</w:t>
      </w:r>
      <w:proofErr w:type="spellEnd"/>
      <w:r>
        <w:t xml:space="preserve"> mutwilligen </w:t>
      </w:r>
      <w:proofErr w:type="spellStart"/>
      <w:r>
        <w:t>sünden</w:t>
      </w:r>
      <w:proofErr w:type="spellEnd"/>
      <w:r>
        <w:t xml:space="preserve"> gar fleissig </w:t>
      </w:r>
      <w:proofErr w:type="spellStart"/>
      <w:r>
        <w:t>zubewaren</w:t>
      </w:r>
      <w:proofErr w:type="spellEnd"/>
      <w:r>
        <w:t xml:space="preserve">/ der hat eigentlich kein </w:t>
      </w:r>
      <w:proofErr w:type="spellStart"/>
      <w:r>
        <w:t>füncklin</w:t>
      </w:r>
      <w:proofErr w:type="spellEnd"/>
      <w:r>
        <w:t xml:space="preserve"> des Christlichen Glaubens/ kein </w:t>
      </w:r>
      <w:proofErr w:type="spellStart"/>
      <w:r>
        <w:t>erstling</w:t>
      </w:r>
      <w:proofErr w:type="spellEnd"/>
      <w:r>
        <w:t xml:space="preserve"> des Geistes/ noch </w:t>
      </w:r>
      <w:proofErr w:type="spellStart"/>
      <w:r>
        <w:t>anfang</w:t>
      </w:r>
      <w:proofErr w:type="spellEnd"/>
      <w:r>
        <w:t xml:space="preserve"> des ewigen </w:t>
      </w:r>
      <w:proofErr w:type="spellStart"/>
      <w:r>
        <w:t>lebens</w:t>
      </w:r>
      <w:proofErr w:type="spellEnd"/>
      <w:r>
        <w:t xml:space="preserve">/ Sondern ist/ nach dem </w:t>
      </w:r>
      <w:proofErr w:type="spellStart"/>
      <w:r>
        <w:t>gesprochnem</w:t>
      </w:r>
      <w:proofErr w:type="spellEnd"/>
      <w:r>
        <w:t xml:space="preserve"> </w:t>
      </w:r>
      <w:proofErr w:type="spellStart"/>
      <w:r>
        <w:t>vrtheil</w:t>
      </w:r>
      <w:proofErr w:type="spellEnd"/>
      <w:r>
        <w:t xml:space="preserve"> Johannis: Wer </w:t>
      </w:r>
      <w:proofErr w:type="spellStart"/>
      <w:r>
        <w:t>sünde</w:t>
      </w:r>
      <w:proofErr w:type="spellEnd"/>
      <w:r>
        <w:t xml:space="preserve"> thut/ der ist vom </w:t>
      </w:r>
      <w:proofErr w:type="spellStart"/>
      <w:r>
        <w:t>Teuffel</w:t>
      </w:r>
      <w:proofErr w:type="spellEnd"/>
      <w:r>
        <w:t xml:space="preserve">: gewiß </w:t>
      </w:r>
      <w:proofErr w:type="spellStart"/>
      <w:r>
        <w:t>verdampt</w:t>
      </w:r>
      <w:proofErr w:type="spellEnd"/>
      <w:r>
        <w:t xml:space="preserve">. I. III. </w:t>
      </w:r>
    </w:p>
    <w:p w14:paraId="51F71B09" w14:textId="77777777" w:rsidR="00477716" w:rsidRDefault="00477716" w:rsidP="00477716">
      <w:pPr>
        <w:pStyle w:val="StandardWeb"/>
      </w:pPr>
      <w:proofErr w:type="spellStart"/>
      <w:r>
        <w:rPr>
          <w:rStyle w:val="Fett"/>
          <w:rFonts w:eastAsiaTheme="majorEastAsia"/>
        </w:rPr>
        <w:t>XXXIIII</w:t>
      </w:r>
      <w:proofErr w:type="spellEnd"/>
      <w:r>
        <w:rPr>
          <w:rStyle w:val="Fett"/>
          <w:rFonts w:eastAsiaTheme="majorEastAsia"/>
        </w:rPr>
        <w:t>.</w:t>
      </w:r>
      <w:r>
        <w:t xml:space="preserve"> </w:t>
      </w:r>
    </w:p>
    <w:p w14:paraId="0FD4FDFE" w14:textId="77777777" w:rsidR="00477716" w:rsidRDefault="00477716" w:rsidP="00477716">
      <w:pPr>
        <w:pStyle w:val="StandardWeb"/>
      </w:pPr>
      <w:proofErr w:type="spellStart"/>
      <w:r>
        <w:t>Letzlich</w:t>
      </w:r>
      <w:proofErr w:type="spellEnd"/>
      <w:r>
        <w:t xml:space="preserve">/ muß man ein </w:t>
      </w:r>
      <w:proofErr w:type="spellStart"/>
      <w:r>
        <w:t>vnterscheid</w:t>
      </w:r>
      <w:proofErr w:type="spellEnd"/>
      <w:r>
        <w:t xml:space="preserve"> wissen </w:t>
      </w:r>
      <w:proofErr w:type="spellStart"/>
      <w:r>
        <w:t>vnd</w:t>
      </w:r>
      <w:proofErr w:type="spellEnd"/>
      <w:r>
        <w:t xml:space="preserve"> machen zwischen den Sünden so den </w:t>
      </w:r>
      <w:proofErr w:type="spellStart"/>
      <w:r>
        <w:t>glaubigen</w:t>
      </w:r>
      <w:proofErr w:type="spellEnd"/>
      <w:r>
        <w:t xml:space="preserve">/ weil sie auf </w:t>
      </w:r>
      <w:proofErr w:type="spellStart"/>
      <w:r>
        <w:t>disem</w:t>
      </w:r>
      <w:proofErr w:type="spellEnd"/>
      <w:r>
        <w:t xml:space="preserve"> </w:t>
      </w:r>
      <w:proofErr w:type="spellStart"/>
      <w:r>
        <w:t>Jamerthal</w:t>
      </w:r>
      <w:proofErr w:type="spellEnd"/>
      <w:r>
        <w:t xml:space="preserve"> leben noch anhangen/ </w:t>
      </w:r>
      <w:proofErr w:type="spellStart"/>
      <w:r>
        <w:t>vnd</w:t>
      </w:r>
      <w:proofErr w:type="spellEnd"/>
      <w:r>
        <w:t xml:space="preserve"> den </w:t>
      </w:r>
      <w:proofErr w:type="spellStart"/>
      <w:r>
        <w:t>sünden</w:t>
      </w:r>
      <w:proofErr w:type="spellEnd"/>
      <w:r>
        <w:t xml:space="preserve"> dadurch die </w:t>
      </w:r>
      <w:proofErr w:type="spellStart"/>
      <w:r>
        <w:t>leute</w:t>
      </w:r>
      <w:proofErr w:type="spellEnd"/>
      <w:r>
        <w:t xml:space="preserve"> sich </w:t>
      </w:r>
      <w:proofErr w:type="spellStart"/>
      <w:r>
        <w:t>hinwider</w:t>
      </w:r>
      <w:proofErr w:type="spellEnd"/>
      <w:r>
        <w:t xml:space="preserve"> </w:t>
      </w:r>
      <w:proofErr w:type="spellStart"/>
      <w:r>
        <w:t>inn</w:t>
      </w:r>
      <w:proofErr w:type="spellEnd"/>
      <w:r>
        <w:t xml:space="preserve"> Gottes Zorn </w:t>
      </w:r>
      <w:proofErr w:type="spellStart"/>
      <w:r>
        <w:t>vnnd</w:t>
      </w:r>
      <w:proofErr w:type="spellEnd"/>
      <w:r>
        <w:t xml:space="preserve"> die ewige </w:t>
      </w:r>
      <w:proofErr w:type="spellStart"/>
      <w:r>
        <w:t>verdamnuß</w:t>
      </w:r>
      <w:proofErr w:type="spellEnd"/>
      <w:r>
        <w:t xml:space="preserve"> </w:t>
      </w:r>
      <w:proofErr w:type="spellStart"/>
      <w:r>
        <w:t>stürtzen</w:t>
      </w:r>
      <w:proofErr w:type="spellEnd"/>
      <w:r>
        <w:t xml:space="preserve"> </w:t>
      </w:r>
      <w:proofErr w:type="spellStart"/>
      <w:r>
        <w:t>vnnd</w:t>
      </w:r>
      <w:proofErr w:type="spellEnd"/>
      <w:r>
        <w:t xml:space="preserve"> </w:t>
      </w:r>
      <w:proofErr w:type="spellStart"/>
      <w:r>
        <w:t>versencken</w:t>
      </w:r>
      <w:proofErr w:type="spellEnd"/>
      <w:r>
        <w:t xml:space="preserve">/ Von </w:t>
      </w:r>
      <w:proofErr w:type="spellStart"/>
      <w:r>
        <w:t>diser</w:t>
      </w:r>
      <w:proofErr w:type="spellEnd"/>
      <w:r>
        <w:t xml:space="preserve"> </w:t>
      </w:r>
      <w:proofErr w:type="spellStart"/>
      <w:r>
        <w:t>vnterscheid</w:t>
      </w:r>
      <w:proofErr w:type="spellEnd"/>
      <w:r>
        <w:t xml:space="preserve">/ gibt Paulus ein feinen richtigen </w:t>
      </w:r>
      <w:proofErr w:type="spellStart"/>
      <w:r>
        <w:t>vnterricht</w:t>
      </w:r>
      <w:proofErr w:type="spellEnd"/>
      <w:r>
        <w:t xml:space="preserve">/ do er zum </w:t>
      </w:r>
      <w:proofErr w:type="spellStart"/>
      <w:r>
        <w:t>Timotheo</w:t>
      </w:r>
      <w:proofErr w:type="spellEnd"/>
      <w:r>
        <w:t xml:space="preserve"> spricht/ Diß </w:t>
      </w:r>
      <w:proofErr w:type="spellStart"/>
      <w:r>
        <w:t>gebott</w:t>
      </w:r>
      <w:proofErr w:type="spellEnd"/>
      <w:r>
        <w:t xml:space="preserve"> </w:t>
      </w:r>
      <w:proofErr w:type="spellStart"/>
      <w:r>
        <w:t>befelh</w:t>
      </w:r>
      <w:proofErr w:type="spellEnd"/>
      <w:r>
        <w:t xml:space="preserve"> ich dir das du ein gute Ritterschaft </w:t>
      </w:r>
      <w:proofErr w:type="spellStart"/>
      <w:r>
        <w:t>vbest</w:t>
      </w:r>
      <w:proofErr w:type="spellEnd"/>
      <w:r>
        <w:t xml:space="preserve"> </w:t>
      </w:r>
      <w:proofErr w:type="spellStart"/>
      <w:r>
        <w:t>vnd</w:t>
      </w:r>
      <w:proofErr w:type="spellEnd"/>
      <w:r>
        <w:t xml:space="preserve"> den glauben </w:t>
      </w:r>
      <w:proofErr w:type="spellStart"/>
      <w:r>
        <w:t>vnnd</w:t>
      </w:r>
      <w:proofErr w:type="spellEnd"/>
      <w:r>
        <w:t xml:space="preserve"> gut gewissen behaltest. </w:t>
      </w:r>
    </w:p>
    <w:p w14:paraId="7920A4F4" w14:textId="77777777" w:rsidR="00477716" w:rsidRDefault="00477716" w:rsidP="00477716">
      <w:pPr>
        <w:pStyle w:val="StandardWeb"/>
      </w:pPr>
      <w:r>
        <w:rPr>
          <w:rStyle w:val="Fett"/>
          <w:rFonts w:eastAsiaTheme="majorEastAsia"/>
        </w:rPr>
        <w:t>XXXV.</w:t>
      </w:r>
      <w:r>
        <w:t xml:space="preserve"> </w:t>
      </w:r>
    </w:p>
    <w:p w14:paraId="746520DE" w14:textId="77777777" w:rsidR="00477716" w:rsidRDefault="00477716" w:rsidP="00477716">
      <w:pPr>
        <w:pStyle w:val="StandardWeb"/>
      </w:pPr>
      <w:r>
        <w:t xml:space="preserve">Demnach so die </w:t>
      </w:r>
      <w:proofErr w:type="spellStart"/>
      <w:r>
        <w:t>menschen</w:t>
      </w:r>
      <w:proofErr w:type="spellEnd"/>
      <w:r>
        <w:t xml:space="preserve"> den glauben nicht behalten/ Sondern nur ein stück der </w:t>
      </w:r>
      <w:proofErr w:type="spellStart"/>
      <w:r>
        <w:t>grundtvest</w:t>
      </w:r>
      <w:proofErr w:type="spellEnd"/>
      <w:r>
        <w:t xml:space="preserve">/ das ist/ ein </w:t>
      </w:r>
      <w:proofErr w:type="spellStart"/>
      <w:r>
        <w:t>eynigen</w:t>
      </w:r>
      <w:proofErr w:type="spellEnd"/>
      <w:r>
        <w:t xml:space="preserve"> </w:t>
      </w:r>
      <w:proofErr w:type="spellStart"/>
      <w:r>
        <w:t>Artickel</w:t>
      </w:r>
      <w:proofErr w:type="spellEnd"/>
      <w:r>
        <w:t xml:space="preserve"> des </w:t>
      </w:r>
      <w:proofErr w:type="spellStart"/>
      <w:r>
        <w:t>glaubens</w:t>
      </w:r>
      <w:proofErr w:type="spellEnd"/>
      <w:r>
        <w:t xml:space="preserve"> mutwillig oder </w:t>
      </w:r>
      <w:proofErr w:type="spellStart"/>
      <w:r>
        <w:t>yrriger</w:t>
      </w:r>
      <w:proofErr w:type="spellEnd"/>
      <w:r>
        <w:t xml:space="preserve"> weiß fahren lassen/ oder in </w:t>
      </w:r>
      <w:proofErr w:type="spellStart"/>
      <w:r>
        <w:t>abgötterey</w:t>
      </w:r>
      <w:proofErr w:type="spellEnd"/>
      <w:r>
        <w:t xml:space="preserve">/ als da ist das </w:t>
      </w:r>
      <w:proofErr w:type="spellStart"/>
      <w:r>
        <w:t>gantz</w:t>
      </w:r>
      <w:proofErr w:type="spellEnd"/>
      <w:r>
        <w:t xml:space="preserve"> </w:t>
      </w:r>
      <w:proofErr w:type="spellStart"/>
      <w:r>
        <w:t>Babstumb</w:t>
      </w:r>
      <w:proofErr w:type="spellEnd"/>
      <w:r>
        <w:t xml:space="preserve"> </w:t>
      </w:r>
      <w:proofErr w:type="spellStart"/>
      <w:r>
        <w:t>vnd</w:t>
      </w:r>
      <w:proofErr w:type="spellEnd"/>
      <w:r>
        <w:t xml:space="preserve"> all </w:t>
      </w:r>
      <w:proofErr w:type="spellStart"/>
      <w:r>
        <w:t>schwermerische</w:t>
      </w:r>
      <w:proofErr w:type="spellEnd"/>
      <w:r>
        <w:t xml:space="preserve"> Rotten/ so sich von Gottes </w:t>
      </w:r>
      <w:proofErr w:type="spellStart"/>
      <w:r>
        <w:t>wort</w:t>
      </w:r>
      <w:proofErr w:type="spellEnd"/>
      <w:r>
        <w:t xml:space="preserve"> abgesondert/ sich begeben </w:t>
      </w:r>
      <w:proofErr w:type="spellStart"/>
      <w:r>
        <w:t>vnnd</w:t>
      </w:r>
      <w:proofErr w:type="spellEnd"/>
      <w:r>
        <w:t xml:space="preserve"> einlassen/ Auch nicht bestendig beim trostreichen allein seligmachenden glauben verharren/ Sondern an Gottes </w:t>
      </w:r>
      <w:proofErr w:type="spellStart"/>
      <w:r>
        <w:t>gütte</w:t>
      </w:r>
      <w:proofErr w:type="spellEnd"/>
      <w:r>
        <w:t xml:space="preserve"> zagen </w:t>
      </w:r>
      <w:proofErr w:type="spellStart"/>
      <w:r>
        <w:t>vnnd</w:t>
      </w:r>
      <w:proofErr w:type="spellEnd"/>
      <w:r>
        <w:t xml:space="preserve"> </w:t>
      </w:r>
      <w:proofErr w:type="spellStart"/>
      <w:r>
        <w:t>entlich</w:t>
      </w:r>
      <w:proofErr w:type="spellEnd"/>
      <w:r>
        <w:t xml:space="preserve"> gar </w:t>
      </w:r>
      <w:proofErr w:type="spellStart"/>
      <w:r>
        <w:t>verzweyfeln</w:t>
      </w:r>
      <w:proofErr w:type="spellEnd"/>
      <w:r>
        <w:t xml:space="preserve"> auch wider </w:t>
      </w:r>
      <w:proofErr w:type="spellStart"/>
      <w:r>
        <w:t>ir</w:t>
      </w:r>
      <w:proofErr w:type="spellEnd"/>
      <w:r>
        <w:t xml:space="preserve"> gewissen sehr </w:t>
      </w:r>
      <w:proofErr w:type="spellStart"/>
      <w:r>
        <w:t>offt</w:t>
      </w:r>
      <w:proofErr w:type="spellEnd"/>
      <w:r>
        <w:t xml:space="preserve"> Gottes gebot </w:t>
      </w:r>
      <w:proofErr w:type="spellStart"/>
      <w:r>
        <w:t>zuübertretten</w:t>
      </w:r>
      <w:proofErr w:type="spellEnd"/>
      <w:r>
        <w:t xml:space="preserve"> kein </w:t>
      </w:r>
      <w:proofErr w:type="spellStart"/>
      <w:r>
        <w:t>schew</w:t>
      </w:r>
      <w:proofErr w:type="spellEnd"/>
      <w:r>
        <w:t xml:space="preserve"> haben/ die verlieren den H. </w:t>
      </w:r>
      <w:proofErr w:type="spellStart"/>
      <w:r>
        <w:t>Geyst</w:t>
      </w:r>
      <w:proofErr w:type="spellEnd"/>
      <w:r>
        <w:t xml:space="preserve">/ </w:t>
      </w:r>
      <w:proofErr w:type="spellStart"/>
      <w:r>
        <w:t>vnd</w:t>
      </w:r>
      <w:proofErr w:type="spellEnd"/>
      <w:r>
        <w:t xml:space="preserve"> fallen wider in Gottes </w:t>
      </w:r>
      <w:proofErr w:type="spellStart"/>
      <w:r>
        <w:t>grewlichen</w:t>
      </w:r>
      <w:proofErr w:type="spellEnd"/>
      <w:r>
        <w:t xml:space="preserve"> </w:t>
      </w:r>
      <w:proofErr w:type="spellStart"/>
      <w:r>
        <w:t>zorn</w:t>
      </w:r>
      <w:proofErr w:type="spellEnd"/>
      <w:r>
        <w:t xml:space="preserve"> </w:t>
      </w:r>
      <w:proofErr w:type="spellStart"/>
      <w:r>
        <w:t>vnd</w:t>
      </w:r>
      <w:proofErr w:type="spellEnd"/>
      <w:r>
        <w:t xml:space="preserve"> ewige straff/ Also/ wo sie </w:t>
      </w:r>
      <w:proofErr w:type="spellStart"/>
      <w:r>
        <w:t>nit</w:t>
      </w:r>
      <w:proofErr w:type="spellEnd"/>
      <w:r>
        <w:t xml:space="preserve"> in </w:t>
      </w:r>
      <w:proofErr w:type="spellStart"/>
      <w:r>
        <w:t>diser</w:t>
      </w:r>
      <w:proofErr w:type="spellEnd"/>
      <w:r>
        <w:t xml:space="preserve"> zeit der </w:t>
      </w:r>
      <w:proofErr w:type="spellStart"/>
      <w:r>
        <w:t>gnaden</w:t>
      </w:r>
      <w:proofErr w:type="spellEnd"/>
      <w:r>
        <w:t xml:space="preserve"> </w:t>
      </w:r>
      <w:proofErr w:type="spellStart"/>
      <w:r>
        <w:t>hinwider</w:t>
      </w:r>
      <w:proofErr w:type="spellEnd"/>
      <w:r>
        <w:t xml:space="preserve"> sich zu </w:t>
      </w:r>
      <w:proofErr w:type="spellStart"/>
      <w:r>
        <w:t>Got</w:t>
      </w:r>
      <w:proofErr w:type="spellEnd"/>
      <w:r>
        <w:t xml:space="preserve"> </w:t>
      </w:r>
      <w:proofErr w:type="spellStart"/>
      <w:r>
        <w:t>vnd</w:t>
      </w:r>
      <w:proofErr w:type="spellEnd"/>
      <w:r>
        <w:t xml:space="preserve"> </w:t>
      </w:r>
      <w:proofErr w:type="spellStart"/>
      <w:r>
        <w:t>seim</w:t>
      </w:r>
      <w:proofErr w:type="spellEnd"/>
      <w:r>
        <w:t xml:space="preserve"> </w:t>
      </w:r>
      <w:proofErr w:type="spellStart"/>
      <w:r>
        <w:t>wort</w:t>
      </w:r>
      <w:proofErr w:type="spellEnd"/>
      <w:r>
        <w:t xml:space="preserve"> </w:t>
      </w:r>
      <w:proofErr w:type="spellStart"/>
      <w:r>
        <w:t>bekeren</w:t>
      </w:r>
      <w:proofErr w:type="spellEnd"/>
      <w:r>
        <w:t xml:space="preserve"> </w:t>
      </w:r>
      <w:proofErr w:type="spellStart"/>
      <w:r>
        <w:t>vnd</w:t>
      </w:r>
      <w:proofErr w:type="spellEnd"/>
      <w:r>
        <w:t xml:space="preserve"> rechtschaffene </w:t>
      </w:r>
      <w:proofErr w:type="spellStart"/>
      <w:r>
        <w:t>busse</w:t>
      </w:r>
      <w:proofErr w:type="spellEnd"/>
      <w:r>
        <w:t xml:space="preserve"> thun/ müssen sie ewig sterben </w:t>
      </w:r>
      <w:proofErr w:type="spellStart"/>
      <w:r>
        <w:t>vnd</w:t>
      </w:r>
      <w:proofErr w:type="spellEnd"/>
      <w:r>
        <w:t xml:space="preserve"> </w:t>
      </w:r>
      <w:proofErr w:type="spellStart"/>
      <w:r>
        <w:t>verterben</w:t>
      </w:r>
      <w:proofErr w:type="spellEnd"/>
      <w:r>
        <w:t xml:space="preserve">. </w:t>
      </w:r>
    </w:p>
    <w:p w14:paraId="66AAEB25" w14:textId="77777777" w:rsidR="00477716" w:rsidRDefault="00477716" w:rsidP="00477716">
      <w:pPr>
        <w:pStyle w:val="StandardWeb"/>
      </w:pPr>
      <w:r>
        <w:rPr>
          <w:rStyle w:val="Fett"/>
          <w:rFonts w:eastAsiaTheme="majorEastAsia"/>
        </w:rPr>
        <w:t>XXXVI.</w:t>
      </w:r>
      <w:r>
        <w:t xml:space="preserve"> </w:t>
      </w:r>
    </w:p>
    <w:p w14:paraId="460BC614" w14:textId="77777777" w:rsidR="00477716" w:rsidRDefault="00477716" w:rsidP="00477716">
      <w:pPr>
        <w:pStyle w:val="StandardWeb"/>
      </w:pPr>
      <w:r>
        <w:t xml:space="preserve">Solche </w:t>
      </w:r>
      <w:proofErr w:type="spellStart"/>
      <w:r>
        <w:t>abgötterey</w:t>
      </w:r>
      <w:proofErr w:type="spellEnd"/>
      <w:r>
        <w:t xml:space="preserve">/ grobe </w:t>
      </w:r>
      <w:proofErr w:type="spellStart"/>
      <w:r>
        <w:t>tod</w:t>
      </w:r>
      <w:proofErr w:type="spellEnd"/>
      <w:r>
        <w:t xml:space="preserve"> </w:t>
      </w:r>
      <w:proofErr w:type="spellStart"/>
      <w:r>
        <w:t>sünden</w:t>
      </w:r>
      <w:proofErr w:type="spellEnd"/>
      <w:r>
        <w:t xml:space="preserve">/ </w:t>
      </w:r>
      <w:proofErr w:type="spellStart"/>
      <w:r>
        <w:t>vnd</w:t>
      </w:r>
      <w:proofErr w:type="spellEnd"/>
      <w:r>
        <w:t xml:space="preserve"> verstockte </w:t>
      </w:r>
      <w:proofErr w:type="spellStart"/>
      <w:r>
        <w:t>vnbußfertigkeyt</w:t>
      </w:r>
      <w:proofErr w:type="spellEnd"/>
      <w:r>
        <w:t xml:space="preserve"> ist bey den </w:t>
      </w:r>
      <w:proofErr w:type="spellStart"/>
      <w:r>
        <w:t>Christglaubigen</w:t>
      </w:r>
      <w:proofErr w:type="spellEnd"/>
      <w:r>
        <w:t xml:space="preserve"> nicht/ Denn ob </w:t>
      </w:r>
      <w:proofErr w:type="spellStart"/>
      <w:r>
        <w:t>wol</w:t>
      </w:r>
      <w:proofErr w:type="spellEnd"/>
      <w:r>
        <w:t xml:space="preserve"> </w:t>
      </w:r>
      <w:proofErr w:type="spellStart"/>
      <w:r>
        <w:t>inn</w:t>
      </w:r>
      <w:proofErr w:type="spellEnd"/>
      <w:r>
        <w:t xml:space="preserve"> </w:t>
      </w:r>
      <w:proofErr w:type="spellStart"/>
      <w:r>
        <w:t>jhnen</w:t>
      </w:r>
      <w:proofErr w:type="spellEnd"/>
      <w:r>
        <w:t xml:space="preserve"> grosse </w:t>
      </w:r>
      <w:proofErr w:type="spellStart"/>
      <w:r>
        <w:t>schwacheit</w:t>
      </w:r>
      <w:proofErr w:type="spellEnd"/>
      <w:r>
        <w:t xml:space="preserve"> ist/ als </w:t>
      </w:r>
      <w:proofErr w:type="spellStart"/>
      <w:r>
        <w:t>dunckeley</w:t>
      </w:r>
      <w:proofErr w:type="spellEnd"/>
      <w:r>
        <w:t xml:space="preserve"> </w:t>
      </w:r>
      <w:proofErr w:type="spellStart"/>
      <w:r>
        <w:t>mißtrawen</w:t>
      </w:r>
      <w:proofErr w:type="spellEnd"/>
      <w:r>
        <w:t xml:space="preserve">/ </w:t>
      </w:r>
      <w:proofErr w:type="spellStart"/>
      <w:r>
        <w:t>vnuerstant</w:t>
      </w:r>
      <w:proofErr w:type="spellEnd"/>
      <w:r>
        <w:t xml:space="preserve">/ fleischliche </w:t>
      </w:r>
      <w:proofErr w:type="spellStart"/>
      <w:r>
        <w:t>sicherheyt</w:t>
      </w:r>
      <w:proofErr w:type="spellEnd"/>
      <w:r>
        <w:t xml:space="preserve">/ das sie von aller hitziger </w:t>
      </w:r>
      <w:proofErr w:type="spellStart"/>
      <w:r>
        <w:t>brunst</w:t>
      </w:r>
      <w:proofErr w:type="spellEnd"/>
      <w:r>
        <w:t xml:space="preserve"> böser </w:t>
      </w:r>
      <w:proofErr w:type="spellStart"/>
      <w:r>
        <w:t>begirden</w:t>
      </w:r>
      <w:proofErr w:type="spellEnd"/>
      <w:r>
        <w:t xml:space="preserve"> auch angefochten </w:t>
      </w:r>
      <w:proofErr w:type="spellStart"/>
      <w:r>
        <w:t>vnd</w:t>
      </w:r>
      <w:proofErr w:type="spellEnd"/>
      <w:r>
        <w:t xml:space="preserve"> </w:t>
      </w:r>
      <w:proofErr w:type="spellStart"/>
      <w:r>
        <w:t>offt</w:t>
      </w:r>
      <w:proofErr w:type="spellEnd"/>
      <w:r>
        <w:t xml:space="preserve"> </w:t>
      </w:r>
      <w:proofErr w:type="spellStart"/>
      <w:r>
        <w:t>vbereylt</w:t>
      </w:r>
      <w:proofErr w:type="spellEnd"/>
      <w:r>
        <w:t xml:space="preserve"> werden/ Zu dem das sie </w:t>
      </w:r>
      <w:proofErr w:type="spellStart"/>
      <w:r>
        <w:t>vil</w:t>
      </w:r>
      <w:proofErr w:type="spellEnd"/>
      <w:r>
        <w:t xml:space="preserve"> </w:t>
      </w:r>
      <w:proofErr w:type="spellStart"/>
      <w:r>
        <w:t>ergernuß</w:t>
      </w:r>
      <w:proofErr w:type="spellEnd"/>
      <w:r>
        <w:t xml:space="preserve"> anrichten/ </w:t>
      </w:r>
      <w:proofErr w:type="spellStart"/>
      <w:r>
        <w:t>offte</w:t>
      </w:r>
      <w:proofErr w:type="spellEnd"/>
      <w:r>
        <w:t xml:space="preserve"> thun das sie lassen </w:t>
      </w:r>
      <w:proofErr w:type="spellStart"/>
      <w:r>
        <w:t>solten</w:t>
      </w:r>
      <w:proofErr w:type="spellEnd"/>
      <w:r>
        <w:t xml:space="preserve">/ </w:t>
      </w:r>
      <w:proofErr w:type="spellStart"/>
      <w:r>
        <w:t>vnd</w:t>
      </w:r>
      <w:proofErr w:type="spellEnd"/>
      <w:r>
        <w:t xml:space="preserve"> </w:t>
      </w:r>
      <w:proofErr w:type="spellStart"/>
      <w:r>
        <w:t>vilmals</w:t>
      </w:r>
      <w:proofErr w:type="spellEnd"/>
      <w:r>
        <w:t xml:space="preserve"> </w:t>
      </w:r>
      <w:proofErr w:type="spellStart"/>
      <w:r>
        <w:t>vnterlassen</w:t>
      </w:r>
      <w:proofErr w:type="spellEnd"/>
      <w:r>
        <w:t xml:space="preserve"> was sie </w:t>
      </w:r>
      <w:proofErr w:type="spellStart"/>
      <w:r>
        <w:t>pillich</w:t>
      </w:r>
      <w:proofErr w:type="spellEnd"/>
      <w:r>
        <w:t xml:space="preserve"> thun </w:t>
      </w:r>
      <w:proofErr w:type="spellStart"/>
      <w:r>
        <w:t>solten</w:t>
      </w:r>
      <w:proofErr w:type="spellEnd"/>
      <w:r>
        <w:t xml:space="preserve">/ So sind doch solche </w:t>
      </w:r>
      <w:proofErr w:type="spellStart"/>
      <w:r>
        <w:t>jre</w:t>
      </w:r>
      <w:proofErr w:type="spellEnd"/>
      <w:r>
        <w:t xml:space="preserve"> gebrechen </w:t>
      </w:r>
      <w:proofErr w:type="spellStart"/>
      <w:r>
        <w:t>inen</w:t>
      </w:r>
      <w:proofErr w:type="spellEnd"/>
      <w:r>
        <w:t xml:space="preserve"> </w:t>
      </w:r>
      <w:proofErr w:type="spellStart"/>
      <w:r>
        <w:t>hertzlich</w:t>
      </w:r>
      <w:proofErr w:type="spellEnd"/>
      <w:r>
        <w:t xml:space="preserve"> leid </w:t>
      </w:r>
      <w:proofErr w:type="spellStart"/>
      <w:r>
        <w:t>vnd</w:t>
      </w:r>
      <w:proofErr w:type="spellEnd"/>
      <w:r>
        <w:t xml:space="preserve"> zuwider/ begehn sie nicht wider ihr gewissen mutwillig Sondern </w:t>
      </w:r>
      <w:proofErr w:type="spellStart"/>
      <w:r>
        <w:t>kempffen</w:t>
      </w:r>
      <w:proofErr w:type="spellEnd"/>
      <w:r>
        <w:t xml:space="preserve"> </w:t>
      </w:r>
      <w:proofErr w:type="spellStart"/>
      <w:r>
        <w:t>vnd</w:t>
      </w:r>
      <w:proofErr w:type="spellEnd"/>
      <w:r>
        <w:t xml:space="preserve"> streiten wider solche anklebende </w:t>
      </w:r>
      <w:proofErr w:type="spellStart"/>
      <w:r>
        <w:t>erbseuch</w:t>
      </w:r>
      <w:proofErr w:type="spellEnd"/>
      <w:r>
        <w:t xml:space="preserve"> </w:t>
      </w:r>
      <w:proofErr w:type="spellStart"/>
      <w:r>
        <w:t>vnd</w:t>
      </w:r>
      <w:proofErr w:type="spellEnd"/>
      <w:r>
        <w:t xml:space="preserve"> </w:t>
      </w:r>
      <w:proofErr w:type="spellStart"/>
      <w:r>
        <w:t>vntugent</w:t>
      </w:r>
      <w:proofErr w:type="spellEnd"/>
      <w:r>
        <w:t xml:space="preserve"> on </w:t>
      </w:r>
      <w:proofErr w:type="spellStart"/>
      <w:r>
        <w:t>vnterlaß</w:t>
      </w:r>
      <w:proofErr w:type="spellEnd"/>
      <w:r>
        <w:t xml:space="preserve">. Behalten also den Glauben </w:t>
      </w:r>
      <w:proofErr w:type="spellStart"/>
      <w:r>
        <w:t>vnd</w:t>
      </w:r>
      <w:proofErr w:type="spellEnd"/>
      <w:r>
        <w:t xml:space="preserve"> ein gut gewissen. </w:t>
      </w:r>
    </w:p>
    <w:p w14:paraId="4CBACCB9" w14:textId="77777777" w:rsidR="00477716" w:rsidRDefault="00477716" w:rsidP="00477716">
      <w:pPr>
        <w:pStyle w:val="StandardWeb"/>
      </w:pPr>
      <w:r>
        <w:rPr>
          <w:rStyle w:val="Fett"/>
          <w:rFonts w:eastAsiaTheme="majorEastAsia"/>
        </w:rPr>
        <w:t>XXXVII.</w:t>
      </w:r>
      <w:r>
        <w:t xml:space="preserve"> </w:t>
      </w:r>
    </w:p>
    <w:p w14:paraId="354CBEC8" w14:textId="77777777" w:rsidR="00477716" w:rsidRDefault="00477716" w:rsidP="00477716">
      <w:pPr>
        <w:pStyle w:val="StandardWeb"/>
      </w:pPr>
      <w:r>
        <w:t xml:space="preserve">Daher </w:t>
      </w:r>
      <w:proofErr w:type="spellStart"/>
      <w:r>
        <w:t>kompts</w:t>
      </w:r>
      <w:proofErr w:type="spellEnd"/>
      <w:r>
        <w:t xml:space="preserve"> das der Apostel Paulus solche </w:t>
      </w:r>
      <w:proofErr w:type="spellStart"/>
      <w:r>
        <w:t>yetzangezogne</w:t>
      </w:r>
      <w:proofErr w:type="spellEnd"/>
      <w:r>
        <w:t xml:space="preserve"> </w:t>
      </w:r>
      <w:proofErr w:type="spellStart"/>
      <w:r>
        <w:t>werck</w:t>
      </w:r>
      <w:proofErr w:type="spellEnd"/>
      <w:r>
        <w:t xml:space="preserve"> des </w:t>
      </w:r>
      <w:proofErr w:type="spellStart"/>
      <w:r>
        <w:t>fleysches</w:t>
      </w:r>
      <w:proofErr w:type="spellEnd"/>
      <w:r>
        <w:t xml:space="preserve"> heisset </w:t>
      </w:r>
      <w:proofErr w:type="spellStart"/>
      <w:r>
        <w:t>abtödten</w:t>
      </w:r>
      <w:proofErr w:type="spellEnd"/>
      <w:r>
        <w:t xml:space="preserve"> </w:t>
      </w:r>
      <w:proofErr w:type="spellStart"/>
      <w:r>
        <w:t>vnd</w:t>
      </w:r>
      <w:proofErr w:type="spellEnd"/>
      <w:r>
        <w:t xml:space="preserve"> bezwingen durch den </w:t>
      </w:r>
      <w:proofErr w:type="spellStart"/>
      <w:r>
        <w:t>Geyst</w:t>
      </w:r>
      <w:proofErr w:type="spellEnd"/>
      <w:r>
        <w:t xml:space="preserve">/ das ist/ mit den </w:t>
      </w:r>
      <w:proofErr w:type="spellStart"/>
      <w:r>
        <w:t>bewegnussen</w:t>
      </w:r>
      <w:proofErr w:type="spellEnd"/>
      <w:r>
        <w:t xml:space="preserve"> </w:t>
      </w:r>
      <w:proofErr w:type="spellStart"/>
      <w:r>
        <w:t>vnd</w:t>
      </w:r>
      <w:proofErr w:type="spellEnd"/>
      <w:r>
        <w:t xml:space="preserve"> verliehenen gaben des Hey. </w:t>
      </w:r>
      <w:proofErr w:type="spellStart"/>
      <w:r>
        <w:t>Geysts</w:t>
      </w:r>
      <w:proofErr w:type="spellEnd"/>
      <w:r>
        <w:t xml:space="preserve">/ als da ist ein rechtschaffene </w:t>
      </w:r>
      <w:proofErr w:type="spellStart"/>
      <w:r>
        <w:t>busse</w:t>
      </w:r>
      <w:proofErr w:type="spellEnd"/>
      <w:r>
        <w:t xml:space="preserve">/ ein </w:t>
      </w:r>
      <w:proofErr w:type="spellStart"/>
      <w:r>
        <w:t>bestendiger</w:t>
      </w:r>
      <w:proofErr w:type="spellEnd"/>
      <w:r>
        <w:t xml:space="preserve"> glaub auf die </w:t>
      </w:r>
      <w:proofErr w:type="spellStart"/>
      <w:r>
        <w:t>barmhertzigkeit</w:t>
      </w:r>
      <w:proofErr w:type="spellEnd"/>
      <w:r>
        <w:t xml:space="preserve"> Gottes </w:t>
      </w:r>
      <w:proofErr w:type="spellStart"/>
      <w:r>
        <w:t>inn</w:t>
      </w:r>
      <w:proofErr w:type="spellEnd"/>
      <w:r>
        <w:t xml:space="preserve"> Christo. Item durch ein ernste </w:t>
      </w:r>
      <w:proofErr w:type="spellStart"/>
      <w:r>
        <w:t>forcht</w:t>
      </w:r>
      <w:proofErr w:type="spellEnd"/>
      <w:r>
        <w:t xml:space="preserve"> Gottes </w:t>
      </w:r>
      <w:proofErr w:type="spellStart"/>
      <w:r>
        <w:t>vnnd</w:t>
      </w:r>
      <w:proofErr w:type="spellEnd"/>
      <w:r>
        <w:t xml:space="preserve"> ein stets kindlich </w:t>
      </w:r>
      <w:proofErr w:type="spellStart"/>
      <w:r>
        <w:t>anruffen</w:t>
      </w:r>
      <w:proofErr w:type="spellEnd"/>
      <w:r>
        <w:t xml:space="preserve"> zu Gott dem </w:t>
      </w:r>
      <w:proofErr w:type="spellStart"/>
      <w:r>
        <w:t>Himlischen</w:t>
      </w:r>
      <w:proofErr w:type="spellEnd"/>
      <w:r>
        <w:t xml:space="preserve"> Vatter/ das er </w:t>
      </w:r>
      <w:proofErr w:type="spellStart"/>
      <w:r>
        <w:t>vns</w:t>
      </w:r>
      <w:proofErr w:type="spellEnd"/>
      <w:r>
        <w:t xml:space="preserve"> </w:t>
      </w:r>
      <w:proofErr w:type="spellStart"/>
      <w:r>
        <w:t>vmb</w:t>
      </w:r>
      <w:proofErr w:type="spellEnd"/>
      <w:r>
        <w:t xml:space="preserve"> seins </w:t>
      </w:r>
      <w:proofErr w:type="spellStart"/>
      <w:r>
        <w:t>Sons</w:t>
      </w:r>
      <w:proofErr w:type="spellEnd"/>
      <w:r>
        <w:t xml:space="preserve"> willen die </w:t>
      </w:r>
      <w:proofErr w:type="spellStart"/>
      <w:r>
        <w:t>sünd</w:t>
      </w:r>
      <w:proofErr w:type="spellEnd"/>
      <w:r>
        <w:t xml:space="preserve"> </w:t>
      </w:r>
      <w:proofErr w:type="spellStart"/>
      <w:r>
        <w:t>nit</w:t>
      </w:r>
      <w:proofErr w:type="spellEnd"/>
      <w:r>
        <w:t xml:space="preserve"> wolle zurechnen Sondern </w:t>
      </w:r>
      <w:proofErr w:type="spellStart"/>
      <w:r>
        <w:t>vns</w:t>
      </w:r>
      <w:proofErr w:type="spellEnd"/>
      <w:r>
        <w:t xml:space="preserve"> allzeit </w:t>
      </w:r>
      <w:proofErr w:type="spellStart"/>
      <w:r>
        <w:t>gnedig</w:t>
      </w:r>
      <w:proofErr w:type="spellEnd"/>
      <w:r>
        <w:t xml:space="preserve"> </w:t>
      </w:r>
      <w:proofErr w:type="spellStart"/>
      <w:r>
        <w:t>vnd</w:t>
      </w:r>
      <w:proofErr w:type="spellEnd"/>
      <w:r>
        <w:t xml:space="preserve"> </w:t>
      </w:r>
      <w:proofErr w:type="spellStart"/>
      <w:r>
        <w:t>barmhertzig</w:t>
      </w:r>
      <w:proofErr w:type="spellEnd"/>
      <w:r>
        <w:t xml:space="preserve"> sein. Wenn man der </w:t>
      </w:r>
      <w:proofErr w:type="spellStart"/>
      <w:r>
        <w:t>gestalt</w:t>
      </w:r>
      <w:proofErr w:type="spellEnd"/>
      <w:r>
        <w:t xml:space="preserve"> der sündlichen </w:t>
      </w:r>
      <w:proofErr w:type="spellStart"/>
      <w:r>
        <w:t>boßheyt</w:t>
      </w:r>
      <w:proofErr w:type="spellEnd"/>
      <w:r>
        <w:t xml:space="preserve"> </w:t>
      </w:r>
      <w:proofErr w:type="spellStart"/>
      <w:r>
        <w:t>widerstant</w:t>
      </w:r>
      <w:proofErr w:type="spellEnd"/>
      <w:r>
        <w:t xml:space="preserve"> </w:t>
      </w:r>
      <w:proofErr w:type="spellStart"/>
      <w:r>
        <w:t>vnd</w:t>
      </w:r>
      <w:proofErr w:type="spellEnd"/>
      <w:r>
        <w:t xml:space="preserve"> </w:t>
      </w:r>
      <w:proofErr w:type="spellStart"/>
      <w:r>
        <w:t>abbruch</w:t>
      </w:r>
      <w:proofErr w:type="spellEnd"/>
      <w:r>
        <w:t xml:space="preserve"> thut/ </w:t>
      </w:r>
      <w:proofErr w:type="spellStart"/>
      <w:r>
        <w:t>vnd</w:t>
      </w:r>
      <w:proofErr w:type="spellEnd"/>
      <w:r>
        <w:t xml:space="preserve"> die anklebende Adams seuche nicht in </w:t>
      </w:r>
      <w:proofErr w:type="spellStart"/>
      <w:r>
        <w:t>vnserm</w:t>
      </w:r>
      <w:proofErr w:type="spellEnd"/>
      <w:r>
        <w:t xml:space="preserve"> </w:t>
      </w:r>
      <w:proofErr w:type="spellStart"/>
      <w:r>
        <w:t>fleysch</w:t>
      </w:r>
      <w:proofErr w:type="spellEnd"/>
      <w:r>
        <w:t xml:space="preserve"> </w:t>
      </w:r>
      <w:proofErr w:type="spellStart"/>
      <w:r>
        <w:t>herschen</w:t>
      </w:r>
      <w:proofErr w:type="spellEnd"/>
      <w:r>
        <w:t xml:space="preserve"> lest/ So </w:t>
      </w:r>
      <w:proofErr w:type="spellStart"/>
      <w:r>
        <w:t>sinds</w:t>
      </w:r>
      <w:proofErr w:type="spellEnd"/>
      <w:r>
        <w:t xml:space="preserve"> </w:t>
      </w:r>
      <w:proofErr w:type="spellStart"/>
      <w:r>
        <w:t>nit</w:t>
      </w:r>
      <w:proofErr w:type="spellEnd"/>
      <w:r>
        <w:t xml:space="preserve"> </w:t>
      </w:r>
      <w:proofErr w:type="spellStart"/>
      <w:r>
        <w:t>verdambliche</w:t>
      </w:r>
      <w:proofErr w:type="spellEnd"/>
      <w:r>
        <w:t xml:space="preserve"> </w:t>
      </w:r>
      <w:proofErr w:type="spellStart"/>
      <w:r>
        <w:t>tod</w:t>
      </w:r>
      <w:proofErr w:type="spellEnd"/>
      <w:r>
        <w:t xml:space="preserve"> </w:t>
      </w:r>
      <w:proofErr w:type="spellStart"/>
      <w:r>
        <w:t>sünden</w:t>
      </w:r>
      <w:proofErr w:type="spellEnd"/>
      <w:r>
        <w:t xml:space="preserve"> dadurch der </w:t>
      </w:r>
      <w:proofErr w:type="spellStart"/>
      <w:r>
        <w:t>Heylig</w:t>
      </w:r>
      <w:proofErr w:type="spellEnd"/>
      <w:r>
        <w:t xml:space="preserve"> Geist vertrieben wird/ sondern </w:t>
      </w:r>
      <w:proofErr w:type="spellStart"/>
      <w:r>
        <w:t>leößliche</w:t>
      </w:r>
      <w:proofErr w:type="spellEnd"/>
      <w:r>
        <w:t xml:space="preserve">/ die Gott zudecken </w:t>
      </w:r>
      <w:proofErr w:type="spellStart"/>
      <w:r>
        <w:t>vnd</w:t>
      </w:r>
      <w:proofErr w:type="spellEnd"/>
      <w:r>
        <w:t xml:space="preserve"> durch Christum seinen Son </w:t>
      </w:r>
      <w:proofErr w:type="spellStart"/>
      <w:r>
        <w:t>vnsre</w:t>
      </w:r>
      <w:proofErr w:type="spellEnd"/>
      <w:r>
        <w:t xml:space="preserve"> ewige </w:t>
      </w:r>
      <w:proofErr w:type="spellStart"/>
      <w:r>
        <w:t>eynige</w:t>
      </w:r>
      <w:proofErr w:type="spellEnd"/>
      <w:r>
        <w:t xml:space="preserve"> </w:t>
      </w:r>
      <w:proofErr w:type="spellStart"/>
      <w:r>
        <w:t>gnugthuung</w:t>
      </w:r>
      <w:proofErr w:type="spellEnd"/>
      <w:r>
        <w:t xml:space="preserve"> </w:t>
      </w:r>
      <w:proofErr w:type="spellStart"/>
      <w:r>
        <w:t>vnd</w:t>
      </w:r>
      <w:proofErr w:type="spellEnd"/>
      <w:r>
        <w:t xml:space="preserve"> </w:t>
      </w:r>
      <w:proofErr w:type="spellStart"/>
      <w:r>
        <w:t>gerechtigkeyt</w:t>
      </w:r>
      <w:proofErr w:type="spellEnd"/>
      <w:r>
        <w:t xml:space="preserve"> </w:t>
      </w:r>
      <w:proofErr w:type="spellStart"/>
      <w:r>
        <w:t>ganntz</w:t>
      </w:r>
      <w:proofErr w:type="spellEnd"/>
      <w:r>
        <w:t xml:space="preserve"> </w:t>
      </w:r>
      <w:proofErr w:type="spellStart"/>
      <w:r>
        <w:t>Vetterlich</w:t>
      </w:r>
      <w:proofErr w:type="spellEnd"/>
      <w:r>
        <w:t xml:space="preserve"> </w:t>
      </w:r>
      <w:proofErr w:type="spellStart"/>
      <w:r>
        <w:t>vnnd</w:t>
      </w:r>
      <w:proofErr w:type="spellEnd"/>
      <w:r>
        <w:t xml:space="preserve"> </w:t>
      </w:r>
      <w:proofErr w:type="spellStart"/>
      <w:r>
        <w:t>auffs</w:t>
      </w:r>
      <w:proofErr w:type="spellEnd"/>
      <w:r>
        <w:t xml:space="preserve"> </w:t>
      </w:r>
      <w:proofErr w:type="spellStart"/>
      <w:r>
        <w:t>gnedigst</w:t>
      </w:r>
      <w:proofErr w:type="spellEnd"/>
      <w:r>
        <w:t xml:space="preserve"> </w:t>
      </w:r>
      <w:proofErr w:type="spellStart"/>
      <w:r>
        <w:t>vns</w:t>
      </w:r>
      <w:proofErr w:type="spellEnd"/>
      <w:r>
        <w:t xml:space="preserve"> </w:t>
      </w:r>
      <w:proofErr w:type="spellStart"/>
      <w:r>
        <w:t>glaubigen</w:t>
      </w:r>
      <w:proofErr w:type="spellEnd"/>
      <w:r>
        <w:t xml:space="preserve"> nachlassen </w:t>
      </w:r>
      <w:proofErr w:type="spellStart"/>
      <w:r>
        <w:t>vnnd</w:t>
      </w:r>
      <w:proofErr w:type="spellEnd"/>
      <w:r>
        <w:t xml:space="preserve"> verzeihen will. </w:t>
      </w:r>
    </w:p>
    <w:p w14:paraId="5C3FD5DF" w14:textId="77777777" w:rsidR="00477716" w:rsidRDefault="00477716" w:rsidP="00477716">
      <w:pPr>
        <w:pStyle w:val="StandardWeb"/>
      </w:pPr>
      <w:r>
        <w:rPr>
          <w:rStyle w:val="Fett"/>
          <w:rFonts w:eastAsiaTheme="majorEastAsia"/>
        </w:rPr>
        <w:t>XXXVIII.</w:t>
      </w:r>
      <w:r>
        <w:t xml:space="preserve"> </w:t>
      </w:r>
    </w:p>
    <w:p w14:paraId="17FCB656" w14:textId="77777777" w:rsidR="00477716" w:rsidRDefault="00477716" w:rsidP="00477716">
      <w:pPr>
        <w:pStyle w:val="StandardWeb"/>
      </w:pPr>
      <w:r>
        <w:t xml:space="preserve">Diß ist ein ordentlich Kurtze </w:t>
      </w:r>
      <w:proofErr w:type="spellStart"/>
      <w:r>
        <w:t>vnd</w:t>
      </w:r>
      <w:proofErr w:type="spellEnd"/>
      <w:r>
        <w:t xml:space="preserve"> </w:t>
      </w:r>
      <w:proofErr w:type="spellStart"/>
      <w:r>
        <w:t>verstendige</w:t>
      </w:r>
      <w:proofErr w:type="spellEnd"/>
      <w:r>
        <w:t xml:space="preserve"> Summa Christlicher Leere/ von der </w:t>
      </w:r>
      <w:proofErr w:type="spellStart"/>
      <w:r>
        <w:t>Justification</w:t>
      </w:r>
      <w:proofErr w:type="spellEnd"/>
      <w:r>
        <w:t xml:space="preserve">/ das ist/ wie der </w:t>
      </w:r>
      <w:proofErr w:type="spellStart"/>
      <w:r>
        <w:t>mensch</w:t>
      </w:r>
      <w:proofErr w:type="spellEnd"/>
      <w:r>
        <w:t xml:space="preserve"> </w:t>
      </w:r>
      <w:proofErr w:type="spellStart"/>
      <w:r>
        <w:t>vergebung</w:t>
      </w:r>
      <w:proofErr w:type="spellEnd"/>
      <w:r>
        <w:t xml:space="preserve"> der Sünden </w:t>
      </w:r>
      <w:proofErr w:type="spellStart"/>
      <w:r>
        <w:t>gerechtigkeit</w:t>
      </w:r>
      <w:proofErr w:type="spellEnd"/>
      <w:r>
        <w:t xml:space="preserve"> </w:t>
      </w:r>
      <w:proofErr w:type="spellStart"/>
      <w:r>
        <w:t>vnnd</w:t>
      </w:r>
      <w:proofErr w:type="spellEnd"/>
      <w:r>
        <w:t xml:space="preserve"> ewiges leben bey Gott durch Christum erlangen/ Auch sich mit </w:t>
      </w:r>
      <w:proofErr w:type="spellStart"/>
      <w:r>
        <w:t>gutten</w:t>
      </w:r>
      <w:proofErr w:type="spellEnd"/>
      <w:r>
        <w:t xml:space="preserve"> </w:t>
      </w:r>
      <w:proofErr w:type="spellStart"/>
      <w:r>
        <w:t>wercken</w:t>
      </w:r>
      <w:proofErr w:type="spellEnd"/>
      <w:r>
        <w:t xml:space="preserve"> gegen Gott </w:t>
      </w:r>
      <w:proofErr w:type="spellStart"/>
      <w:r>
        <w:t>danckbar</w:t>
      </w:r>
      <w:proofErr w:type="spellEnd"/>
      <w:r>
        <w:t xml:space="preserve"> </w:t>
      </w:r>
      <w:proofErr w:type="spellStart"/>
      <w:r>
        <w:t>vnnd</w:t>
      </w:r>
      <w:proofErr w:type="spellEnd"/>
      <w:r>
        <w:t xml:space="preserve"> gehorsam </w:t>
      </w:r>
      <w:proofErr w:type="spellStart"/>
      <w:r>
        <w:t>erzeygen</w:t>
      </w:r>
      <w:proofErr w:type="spellEnd"/>
      <w:r>
        <w:t xml:space="preserve"> </w:t>
      </w:r>
      <w:proofErr w:type="spellStart"/>
      <w:r>
        <w:t>sol</w:t>
      </w:r>
      <w:proofErr w:type="spellEnd"/>
      <w:r>
        <w:t xml:space="preserve">/ welche </w:t>
      </w:r>
      <w:proofErr w:type="spellStart"/>
      <w:r>
        <w:t>vnns</w:t>
      </w:r>
      <w:proofErr w:type="spellEnd"/>
      <w:r>
        <w:t xml:space="preserve"> </w:t>
      </w:r>
      <w:proofErr w:type="spellStart"/>
      <w:r>
        <w:t>pillich</w:t>
      </w:r>
      <w:proofErr w:type="spellEnd"/>
      <w:r>
        <w:t xml:space="preserve"> stets </w:t>
      </w:r>
      <w:proofErr w:type="spellStart"/>
      <w:r>
        <w:t>fürleuchten</w:t>
      </w:r>
      <w:proofErr w:type="spellEnd"/>
      <w:r>
        <w:t xml:space="preserve"> </w:t>
      </w:r>
      <w:proofErr w:type="spellStart"/>
      <w:r>
        <w:t>vnnd</w:t>
      </w:r>
      <w:proofErr w:type="spellEnd"/>
      <w:r>
        <w:t xml:space="preserve"> als ein Spiegel im </w:t>
      </w:r>
      <w:proofErr w:type="spellStart"/>
      <w:r>
        <w:t>gesicht</w:t>
      </w:r>
      <w:proofErr w:type="spellEnd"/>
      <w:r>
        <w:t xml:space="preserve"> für </w:t>
      </w:r>
      <w:proofErr w:type="spellStart"/>
      <w:r>
        <w:t>augen</w:t>
      </w:r>
      <w:proofErr w:type="spellEnd"/>
      <w:r>
        <w:t xml:space="preserve"> stehen </w:t>
      </w:r>
      <w:proofErr w:type="spellStart"/>
      <w:r>
        <w:t>sol</w:t>
      </w:r>
      <w:proofErr w:type="spellEnd"/>
      <w:r>
        <w:t xml:space="preserve">/ </w:t>
      </w:r>
      <w:proofErr w:type="spellStart"/>
      <w:r>
        <w:t>dz</w:t>
      </w:r>
      <w:proofErr w:type="spellEnd"/>
      <w:r>
        <w:t xml:space="preserve"> wir darauß gleich wie </w:t>
      </w:r>
      <w:proofErr w:type="spellStart"/>
      <w:r>
        <w:t>auß</w:t>
      </w:r>
      <w:proofErr w:type="spellEnd"/>
      <w:r>
        <w:t xml:space="preserve"> einem Schönen Heiligen Brun </w:t>
      </w:r>
      <w:proofErr w:type="spellStart"/>
      <w:r>
        <w:t>schepffen</w:t>
      </w:r>
      <w:proofErr w:type="spellEnd"/>
      <w:r>
        <w:t xml:space="preserve"> </w:t>
      </w:r>
      <w:proofErr w:type="spellStart"/>
      <w:r>
        <w:t>mügen</w:t>
      </w:r>
      <w:proofErr w:type="spellEnd"/>
      <w:r>
        <w:t xml:space="preserve">/ das rechte </w:t>
      </w:r>
      <w:proofErr w:type="spellStart"/>
      <w:r>
        <w:t>erkantniß</w:t>
      </w:r>
      <w:proofErr w:type="spellEnd"/>
      <w:r>
        <w:t xml:space="preserve"> Gottes/ Item einem bestendigen </w:t>
      </w:r>
      <w:proofErr w:type="spellStart"/>
      <w:r>
        <w:t>trost</w:t>
      </w:r>
      <w:proofErr w:type="spellEnd"/>
      <w:r>
        <w:t xml:space="preserve"> </w:t>
      </w:r>
      <w:proofErr w:type="spellStart"/>
      <w:r>
        <w:t>vnserer</w:t>
      </w:r>
      <w:proofErr w:type="spellEnd"/>
      <w:r>
        <w:t xml:space="preserve"> </w:t>
      </w:r>
      <w:proofErr w:type="spellStart"/>
      <w:r>
        <w:t>hertzen</w:t>
      </w:r>
      <w:proofErr w:type="spellEnd"/>
      <w:r>
        <w:t xml:space="preserve">/ auch ein </w:t>
      </w:r>
      <w:proofErr w:type="spellStart"/>
      <w:r>
        <w:t>muster</w:t>
      </w:r>
      <w:proofErr w:type="spellEnd"/>
      <w:r>
        <w:t xml:space="preserve"> oder </w:t>
      </w:r>
      <w:proofErr w:type="spellStart"/>
      <w:r>
        <w:t>ebenbildt</w:t>
      </w:r>
      <w:proofErr w:type="spellEnd"/>
      <w:r>
        <w:t xml:space="preserve"> eins </w:t>
      </w:r>
      <w:proofErr w:type="spellStart"/>
      <w:r>
        <w:t>Gottwolgefelligen</w:t>
      </w:r>
      <w:proofErr w:type="spellEnd"/>
      <w:r>
        <w:t xml:space="preserve"> </w:t>
      </w:r>
      <w:proofErr w:type="spellStart"/>
      <w:r>
        <w:t>Heyligen</w:t>
      </w:r>
      <w:proofErr w:type="spellEnd"/>
      <w:r>
        <w:t xml:space="preserve"> </w:t>
      </w:r>
      <w:proofErr w:type="spellStart"/>
      <w:r>
        <w:t>lebens</w:t>
      </w:r>
      <w:proofErr w:type="spellEnd"/>
      <w:r>
        <w:t xml:space="preserve">/ </w:t>
      </w:r>
      <w:proofErr w:type="spellStart"/>
      <w:r>
        <w:t>Welchs</w:t>
      </w:r>
      <w:proofErr w:type="spellEnd"/>
      <w:r>
        <w:t xml:space="preserve"> alles/ </w:t>
      </w:r>
      <w:proofErr w:type="spellStart"/>
      <w:r>
        <w:t>auff</w:t>
      </w:r>
      <w:proofErr w:type="spellEnd"/>
      <w:r>
        <w:t xml:space="preserve"> das es der </w:t>
      </w:r>
      <w:proofErr w:type="spellStart"/>
      <w:r>
        <w:t>Almechtige</w:t>
      </w:r>
      <w:proofErr w:type="spellEnd"/>
      <w:r>
        <w:t xml:space="preserve"> </w:t>
      </w:r>
      <w:proofErr w:type="spellStart"/>
      <w:r>
        <w:t>Got</w:t>
      </w:r>
      <w:proofErr w:type="spellEnd"/>
      <w:r>
        <w:t xml:space="preserve"> </w:t>
      </w:r>
      <w:proofErr w:type="spellStart"/>
      <w:r>
        <w:t>vnd</w:t>
      </w:r>
      <w:proofErr w:type="spellEnd"/>
      <w:r>
        <w:t xml:space="preserve"> Vatter </w:t>
      </w:r>
      <w:proofErr w:type="spellStart"/>
      <w:r>
        <w:t>vnsers</w:t>
      </w:r>
      <w:proofErr w:type="spellEnd"/>
      <w:r>
        <w:t xml:space="preserve"> Herren </w:t>
      </w:r>
      <w:proofErr w:type="spellStart"/>
      <w:r>
        <w:t>Jhesu</w:t>
      </w:r>
      <w:proofErr w:type="spellEnd"/>
      <w:r>
        <w:t xml:space="preserve"> Christi </w:t>
      </w:r>
      <w:proofErr w:type="spellStart"/>
      <w:r>
        <w:t>sampt</w:t>
      </w:r>
      <w:proofErr w:type="spellEnd"/>
      <w:r>
        <w:t xml:space="preserve"> seinem </w:t>
      </w:r>
      <w:proofErr w:type="spellStart"/>
      <w:r>
        <w:t>Sone</w:t>
      </w:r>
      <w:proofErr w:type="spellEnd"/>
      <w:r>
        <w:t xml:space="preserve"> durch sein </w:t>
      </w:r>
      <w:proofErr w:type="spellStart"/>
      <w:r>
        <w:t>heyligen</w:t>
      </w:r>
      <w:proofErr w:type="spellEnd"/>
      <w:r>
        <w:t xml:space="preserve"> </w:t>
      </w:r>
      <w:proofErr w:type="spellStart"/>
      <w:r>
        <w:t>Geyst</w:t>
      </w:r>
      <w:proofErr w:type="spellEnd"/>
      <w:r>
        <w:t xml:space="preserve"> in </w:t>
      </w:r>
      <w:proofErr w:type="spellStart"/>
      <w:r>
        <w:t>vnsern</w:t>
      </w:r>
      <w:proofErr w:type="spellEnd"/>
      <w:r>
        <w:t xml:space="preserve"> </w:t>
      </w:r>
      <w:proofErr w:type="spellStart"/>
      <w:r>
        <w:t>hertzen</w:t>
      </w:r>
      <w:proofErr w:type="spellEnd"/>
      <w:r>
        <w:t xml:space="preserve"> </w:t>
      </w:r>
      <w:proofErr w:type="spellStart"/>
      <w:r>
        <w:t>vest</w:t>
      </w:r>
      <w:proofErr w:type="spellEnd"/>
      <w:r>
        <w:t xml:space="preserve"> </w:t>
      </w:r>
      <w:proofErr w:type="spellStart"/>
      <w:r>
        <w:t>bekrefftigen</w:t>
      </w:r>
      <w:proofErr w:type="spellEnd"/>
      <w:r>
        <w:t xml:space="preserve"> </w:t>
      </w:r>
      <w:proofErr w:type="spellStart"/>
      <w:r>
        <w:t>vnd</w:t>
      </w:r>
      <w:proofErr w:type="spellEnd"/>
      <w:r>
        <w:t xml:space="preserve"> versigeln wölle/ </w:t>
      </w:r>
      <w:proofErr w:type="spellStart"/>
      <w:r>
        <w:t>dz</w:t>
      </w:r>
      <w:proofErr w:type="spellEnd"/>
      <w:r>
        <w:t xml:space="preserve"> bitten </w:t>
      </w:r>
      <w:proofErr w:type="spellStart"/>
      <w:r>
        <w:t>vnd</w:t>
      </w:r>
      <w:proofErr w:type="spellEnd"/>
      <w:r>
        <w:t xml:space="preserve"> </w:t>
      </w:r>
      <w:proofErr w:type="spellStart"/>
      <w:r>
        <w:t>begeren</w:t>
      </w:r>
      <w:proofErr w:type="spellEnd"/>
      <w:r>
        <w:t xml:space="preserve"> wir mit </w:t>
      </w:r>
      <w:proofErr w:type="spellStart"/>
      <w:r>
        <w:t>Hertzlichem</w:t>
      </w:r>
      <w:proofErr w:type="spellEnd"/>
      <w:r>
        <w:t xml:space="preserve"> </w:t>
      </w:r>
      <w:proofErr w:type="spellStart"/>
      <w:r>
        <w:t>seufftzen</w:t>
      </w:r>
      <w:proofErr w:type="spellEnd"/>
      <w:r>
        <w:t xml:space="preserve"> </w:t>
      </w:r>
      <w:proofErr w:type="spellStart"/>
      <w:r>
        <w:t>gantz</w:t>
      </w:r>
      <w:proofErr w:type="spellEnd"/>
      <w:r>
        <w:t xml:space="preserve"> </w:t>
      </w:r>
      <w:proofErr w:type="spellStart"/>
      <w:r>
        <w:t>demütigklich</w:t>
      </w:r>
      <w:proofErr w:type="spellEnd"/>
      <w:r>
        <w:t xml:space="preserve">/ Amen. Amen. </w:t>
      </w:r>
    </w:p>
    <w:p w14:paraId="54EBD16A" w14:textId="77777777" w:rsidR="00477716" w:rsidRDefault="00477716" w:rsidP="00477716">
      <w:pPr>
        <w:pStyle w:val="StandardWeb"/>
      </w:pPr>
      <w:r>
        <w:t xml:space="preserve">Gott dem Herrn </w:t>
      </w:r>
      <w:proofErr w:type="spellStart"/>
      <w:r>
        <w:t>gbürt</w:t>
      </w:r>
      <w:proofErr w:type="spellEnd"/>
      <w:r>
        <w:t xml:space="preserve"> allein all ehr/ </w:t>
      </w:r>
      <w:proofErr w:type="spellStart"/>
      <w:r>
        <w:t>Vnd</w:t>
      </w:r>
      <w:proofErr w:type="spellEnd"/>
      <w:r>
        <w:t xml:space="preserve"> sonst keiner Creatur mehr. Amen. Ja. Ja. </w:t>
      </w:r>
    </w:p>
    <w:p w14:paraId="0CD85119" w14:textId="0E3F0FDE" w:rsidR="00477716" w:rsidRDefault="00477716">
      <w:pPr>
        <w:spacing w:after="0" w:line="240" w:lineRule="auto"/>
      </w:pPr>
      <w:r>
        <w:br w:type="page"/>
      </w:r>
    </w:p>
    <w:p w14:paraId="558E64CA" w14:textId="20DB9498" w:rsidR="00477716" w:rsidRPr="00477716" w:rsidRDefault="00477716" w:rsidP="00477716">
      <w:pPr>
        <w:pStyle w:val="berschrift1"/>
      </w:pPr>
      <w:r w:rsidRPr="00477716">
        <w:t xml:space="preserve">Notwendiger </w:t>
      </w:r>
      <w:proofErr w:type="spellStart"/>
      <w:r w:rsidRPr="00477716">
        <w:t>vnd</w:t>
      </w:r>
      <w:proofErr w:type="spellEnd"/>
      <w:r w:rsidRPr="00477716">
        <w:t xml:space="preserve"> </w:t>
      </w:r>
      <w:proofErr w:type="spellStart"/>
      <w:r w:rsidRPr="00477716">
        <w:t>bestendiger</w:t>
      </w:r>
      <w:proofErr w:type="spellEnd"/>
      <w:r w:rsidRPr="00477716">
        <w:t xml:space="preserve"> </w:t>
      </w:r>
      <w:proofErr w:type="spellStart"/>
      <w:r w:rsidRPr="00477716">
        <w:t>vnterricht</w:t>
      </w:r>
      <w:proofErr w:type="spellEnd"/>
      <w:r w:rsidRPr="00477716">
        <w:t>/</w:t>
      </w:r>
      <w:r w:rsidRPr="00477716">
        <w:rPr>
          <w:rStyle w:val="Fett"/>
          <w:rFonts w:eastAsiaTheme="majorEastAsia"/>
          <w:b/>
          <w:bCs/>
        </w:rPr>
        <w:t xml:space="preserve">…wider </w:t>
      </w:r>
      <w:proofErr w:type="spellStart"/>
      <w:r w:rsidRPr="00477716">
        <w:rPr>
          <w:rStyle w:val="Fett"/>
          <w:rFonts w:eastAsiaTheme="majorEastAsia"/>
          <w:b/>
          <w:bCs/>
        </w:rPr>
        <w:t>vnsre</w:t>
      </w:r>
      <w:proofErr w:type="spellEnd"/>
      <w:r w:rsidRPr="00477716">
        <w:rPr>
          <w:rStyle w:val="Fett"/>
          <w:rFonts w:eastAsiaTheme="majorEastAsia"/>
          <w:b/>
          <w:bCs/>
        </w:rPr>
        <w:t xml:space="preserve"> </w:t>
      </w:r>
      <w:proofErr w:type="spellStart"/>
      <w:r w:rsidRPr="00477716">
        <w:rPr>
          <w:rStyle w:val="Fett"/>
          <w:rFonts w:eastAsiaTheme="majorEastAsia"/>
          <w:b/>
          <w:bCs/>
        </w:rPr>
        <w:t>Gottslesterliche</w:t>
      </w:r>
      <w:proofErr w:type="spellEnd"/>
      <w:r w:rsidRPr="00477716">
        <w:rPr>
          <w:rStyle w:val="Fett"/>
          <w:rFonts w:eastAsiaTheme="majorEastAsia"/>
          <w:b/>
          <w:bCs/>
        </w:rPr>
        <w:t xml:space="preserve"> Ketzer/ so Gottes allein </w:t>
      </w:r>
      <w:proofErr w:type="spellStart"/>
      <w:r w:rsidRPr="00477716">
        <w:rPr>
          <w:rStyle w:val="Fett"/>
          <w:rFonts w:eastAsiaTheme="majorEastAsia"/>
          <w:b/>
          <w:bCs/>
        </w:rPr>
        <w:t>Seligmachent</w:t>
      </w:r>
      <w:proofErr w:type="spellEnd"/>
      <w:r w:rsidRPr="00477716">
        <w:rPr>
          <w:rStyle w:val="Fett"/>
          <w:rFonts w:eastAsiaTheme="majorEastAsia"/>
          <w:b/>
          <w:bCs/>
        </w:rPr>
        <w:t xml:space="preserve"> Wort/ rede </w:t>
      </w:r>
      <w:proofErr w:type="spellStart"/>
      <w:r w:rsidRPr="00477716">
        <w:rPr>
          <w:rStyle w:val="Fett"/>
          <w:rFonts w:eastAsiaTheme="majorEastAsia"/>
          <w:b/>
          <w:bCs/>
        </w:rPr>
        <w:t>vnnd</w:t>
      </w:r>
      <w:proofErr w:type="spellEnd"/>
      <w:r w:rsidRPr="00477716">
        <w:rPr>
          <w:rStyle w:val="Fett"/>
          <w:rFonts w:eastAsiaTheme="majorEastAsia"/>
          <w:b/>
          <w:bCs/>
        </w:rPr>
        <w:t xml:space="preserve"> lehr/ auch die gnadenreichen Sacrament für </w:t>
      </w:r>
      <w:proofErr w:type="spellStart"/>
      <w:r w:rsidRPr="00477716">
        <w:rPr>
          <w:rStyle w:val="Fett"/>
          <w:rFonts w:eastAsiaTheme="majorEastAsia"/>
          <w:b/>
          <w:bCs/>
        </w:rPr>
        <w:t>vnkrefftige</w:t>
      </w:r>
      <w:proofErr w:type="spellEnd"/>
      <w:r w:rsidRPr="00477716">
        <w:rPr>
          <w:rStyle w:val="Fett"/>
          <w:rFonts w:eastAsiaTheme="majorEastAsia"/>
          <w:b/>
          <w:bCs/>
        </w:rPr>
        <w:t xml:space="preserve"> mittel zur ewigen </w:t>
      </w:r>
      <w:proofErr w:type="spellStart"/>
      <w:r w:rsidRPr="00477716">
        <w:rPr>
          <w:rStyle w:val="Fett"/>
          <w:rFonts w:eastAsiaTheme="majorEastAsia"/>
          <w:b/>
          <w:bCs/>
        </w:rPr>
        <w:t>seligkeyt</w:t>
      </w:r>
      <w:proofErr w:type="spellEnd"/>
      <w:r w:rsidRPr="00477716">
        <w:rPr>
          <w:rStyle w:val="Fett"/>
          <w:rFonts w:eastAsiaTheme="majorEastAsia"/>
          <w:b/>
          <w:bCs/>
        </w:rPr>
        <w:t xml:space="preserve">/ </w:t>
      </w:r>
      <w:proofErr w:type="spellStart"/>
      <w:r w:rsidRPr="00477716">
        <w:rPr>
          <w:rStyle w:val="Fett"/>
          <w:rFonts w:eastAsiaTheme="majorEastAsia"/>
          <w:b/>
          <w:bCs/>
        </w:rPr>
        <w:t>schendlich</w:t>
      </w:r>
      <w:proofErr w:type="spellEnd"/>
      <w:r w:rsidRPr="00477716">
        <w:rPr>
          <w:rStyle w:val="Fett"/>
          <w:rFonts w:eastAsiaTheme="majorEastAsia"/>
          <w:b/>
          <w:bCs/>
        </w:rPr>
        <w:t xml:space="preserve"> </w:t>
      </w:r>
      <w:proofErr w:type="spellStart"/>
      <w:r w:rsidRPr="00477716">
        <w:rPr>
          <w:rStyle w:val="Fett"/>
          <w:rFonts w:eastAsiaTheme="majorEastAsia"/>
          <w:b/>
          <w:bCs/>
        </w:rPr>
        <w:t>lestern</w:t>
      </w:r>
      <w:proofErr w:type="spellEnd"/>
      <w:r w:rsidRPr="00477716">
        <w:rPr>
          <w:rStyle w:val="Fett"/>
          <w:rFonts w:eastAsiaTheme="majorEastAsia"/>
          <w:b/>
          <w:bCs/>
        </w:rPr>
        <w:t xml:space="preserve"> </w:t>
      </w:r>
      <w:proofErr w:type="spellStart"/>
      <w:r w:rsidRPr="00477716">
        <w:rPr>
          <w:rStyle w:val="Fett"/>
          <w:rFonts w:eastAsiaTheme="majorEastAsia"/>
          <w:b/>
          <w:bCs/>
        </w:rPr>
        <w:t>vnnd</w:t>
      </w:r>
      <w:proofErr w:type="spellEnd"/>
      <w:r w:rsidRPr="00477716">
        <w:rPr>
          <w:rStyle w:val="Fett"/>
          <w:rFonts w:eastAsiaTheme="majorEastAsia"/>
          <w:b/>
          <w:bCs/>
        </w:rPr>
        <w:t xml:space="preserve"> verachten.</w:t>
      </w:r>
      <w:r w:rsidRPr="00477716">
        <w:t xml:space="preserve"> </w:t>
      </w:r>
    </w:p>
    <w:p w14:paraId="52BD83C8" w14:textId="77777777" w:rsidR="00477716" w:rsidRDefault="00477716" w:rsidP="00477716">
      <w:pPr>
        <w:pStyle w:val="StandardWeb"/>
      </w:pPr>
      <w:r>
        <w:rPr>
          <w:rStyle w:val="Fett"/>
          <w:rFonts w:eastAsiaTheme="majorEastAsia"/>
        </w:rPr>
        <w:t>Johannes 12.</w:t>
      </w:r>
      <w:r>
        <w:t xml:space="preserve"> </w:t>
      </w:r>
    </w:p>
    <w:p w14:paraId="4B7566CC" w14:textId="77777777" w:rsidR="00477716" w:rsidRDefault="00477716" w:rsidP="00477716">
      <w:pPr>
        <w:pStyle w:val="StandardWeb"/>
      </w:pPr>
      <w:r>
        <w:rPr>
          <w:rStyle w:val="Fett"/>
          <w:rFonts w:eastAsiaTheme="majorEastAsia"/>
        </w:rPr>
        <w:t>Jesus</w:t>
      </w:r>
      <w:r>
        <w:t xml:space="preserve"> aber </w:t>
      </w:r>
      <w:proofErr w:type="spellStart"/>
      <w:r>
        <w:t>rieff</w:t>
      </w:r>
      <w:proofErr w:type="spellEnd"/>
      <w:r>
        <w:t xml:space="preserve"> </w:t>
      </w:r>
      <w:proofErr w:type="spellStart"/>
      <w:r>
        <w:t>vnd</w:t>
      </w:r>
      <w:proofErr w:type="spellEnd"/>
      <w:r>
        <w:t xml:space="preserve"> sprach/ Wer an mich glaubet der glaubet nicht an mich/ Sondern an den der mich </w:t>
      </w:r>
      <w:proofErr w:type="spellStart"/>
      <w:r>
        <w:t>gesant</w:t>
      </w:r>
      <w:proofErr w:type="spellEnd"/>
      <w:r>
        <w:t xml:space="preserve"> hat/ Ich bin </w:t>
      </w:r>
      <w:proofErr w:type="spellStart"/>
      <w:r>
        <w:t>komen</w:t>
      </w:r>
      <w:proofErr w:type="spellEnd"/>
      <w:r>
        <w:t xml:space="preserve"> in die Welt ein </w:t>
      </w:r>
      <w:proofErr w:type="spellStart"/>
      <w:r>
        <w:t>liecht</w:t>
      </w:r>
      <w:proofErr w:type="spellEnd"/>
      <w:r>
        <w:t xml:space="preserve">/ </w:t>
      </w:r>
      <w:proofErr w:type="spellStart"/>
      <w:r>
        <w:t>auff</w:t>
      </w:r>
      <w:proofErr w:type="spellEnd"/>
      <w:r>
        <w:t xml:space="preserve"> das wer an mich glaubet nicht </w:t>
      </w:r>
      <w:proofErr w:type="spellStart"/>
      <w:r>
        <w:t>inn</w:t>
      </w:r>
      <w:proofErr w:type="spellEnd"/>
      <w:r>
        <w:t xml:space="preserve"> </w:t>
      </w:r>
      <w:proofErr w:type="spellStart"/>
      <w:r>
        <w:t>finsternuß</w:t>
      </w:r>
      <w:proofErr w:type="spellEnd"/>
      <w:r>
        <w:t xml:space="preserve"> bleibe/ </w:t>
      </w:r>
      <w:proofErr w:type="spellStart"/>
      <w:r>
        <w:t>vnnd</w:t>
      </w:r>
      <w:proofErr w:type="spellEnd"/>
      <w:r>
        <w:t xml:space="preserve"> wer meine </w:t>
      </w:r>
      <w:proofErr w:type="spellStart"/>
      <w:r>
        <w:t>wort</w:t>
      </w:r>
      <w:proofErr w:type="spellEnd"/>
      <w:r>
        <w:t xml:space="preserve"> höret/ </w:t>
      </w:r>
      <w:proofErr w:type="spellStart"/>
      <w:r>
        <w:t>vnnd</w:t>
      </w:r>
      <w:proofErr w:type="spellEnd"/>
      <w:r>
        <w:t xml:space="preserve"> </w:t>
      </w:r>
      <w:proofErr w:type="spellStart"/>
      <w:r>
        <w:t>gleubet</w:t>
      </w:r>
      <w:proofErr w:type="spellEnd"/>
      <w:r>
        <w:t xml:space="preserve"> nicht/ den werde ich nicht richten/ denn ich bin </w:t>
      </w:r>
      <w:proofErr w:type="spellStart"/>
      <w:r>
        <w:t>nit</w:t>
      </w:r>
      <w:proofErr w:type="spellEnd"/>
      <w:r>
        <w:t xml:space="preserve"> </w:t>
      </w:r>
      <w:proofErr w:type="spellStart"/>
      <w:r>
        <w:t>komen</w:t>
      </w:r>
      <w:proofErr w:type="spellEnd"/>
      <w:r>
        <w:t xml:space="preserve"> das ich die Welt richte/ sondern </w:t>
      </w:r>
      <w:proofErr w:type="spellStart"/>
      <w:r>
        <w:t>dz</w:t>
      </w:r>
      <w:proofErr w:type="spellEnd"/>
      <w:r>
        <w:t xml:space="preserve"> ich die </w:t>
      </w:r>
      <w:proofErr w:type="spellStart"/>
      <w:r>
        <w:t>welt</w:t>
      </w:r>
      <w:proofErr w:type="spellEnd"/>
      <w:r>
        <w:t xml:space="preserve"> selig mache/ Wer mich verachtet </w:t>
      </w:r>
      <w:proofErr w:type="spellStart"/>
      <w:r>
        <w:t>vnd</w:t>
      </w:r>
      <w:proofErr w:type="spellEnd"/>
      <w:r>
        <w:t xml:space="preserve"> </w:t>
      </w:r>
      <w:proofErr w:type="spellStart"/>
      <w:r>
        <w:t>nimpt</w:t>
      </w:r>
      <w:proofErr w:type="spellEnd"/>
      <w:r>
        <w:t xml:space="preserve"> mein </w:t>
      </w:r>
      <w:proofErr w:type="spellStart"/>
      <w:r>
        <w:t>wort</w:t>
      </w:r>
      <w:proofErr w:type="spellEnd"/>
      <w:r>
        <w:t xml:space="preserve"> nicht </w:t>
      </w:r>
      <w:proofErr w:type="spellStart"/>
      <w:r>
        <w:t>auff</w:t>
      </w:r>
      <w:proofErr w:type="spellEnd"/>
      <w:r>
        <w:t xml:space="preserve"> der hat schon der </w:t>
      </w:r>
      <w:proofErr w:type="spellStart"/>
      <w:r>
        <w:t>jn</w:t>
      </w:r>
      <w:proofErr w:type="spellEnd"/>
      <w:r>
        <w:t xml:space="preserve"> richtet/ das </w:t>
      </w:r>
      <w:proofErr w:type="spellStart"/>
      <w:r>
        <w:t>wort</w:t>
      </w:r>
      <w:proofErr w:type="spellEnd"/>
      <w:r>
        <w:t xml:space="preserve">/ </w:t>
      </w:r>
      <w:proofErr w:type="spellStart"/>
      <w:r>
        <w:t>welchs</w:t>
      </w:r>
      <w:proofErr w:type="spellEnd"/>
      <w:r>
        <w:t xml:space="preserve"> ich geredt habe/ das wird </w:t>
      </w:r>
      <w:proofErr w:type="spellStart"/>
      <w:r>
        <w:t>jn</w:t>
      </w:r>
      <w:proofErr w:type="spellEnd"/>
      <w:r>
        <w:t xml:space="preserve"> richten am Jüngsten tage/ denn ich habe nit von mir selbst </w:t>
      </w:r>
      <w:proofErr w:type="spellStart"/>
      <w:r>
        <w:t>gered</w:t>
      </w:r>
      <w:proofErr w:type="spellEnd"/>
      <w:r>
        <w:t xml:space="preserve">/ Sondern der </w:t>
      </w:r>
      <w:proofErr w:type="spellStart"/>
      <w:r>
        <w:t>vater</w:t>
      </w:r>
      <w:proofErr w:type="spellEnd"/>
      <w:r>
        <w:t xml:space="preserve"> der mich </w:t>
      </w:r>
      <w:proofErr w:type="spellStart"/>
      <w:r>
        <w:t>gesant</w:t>
      </w:r>
      <w:proofErr w:type="spellEnd"/>
      <w:r>
        <w:t xml:space="preserve"> hat/ der hat mir ein gebot gegeben was ich thun und reden </w:t>
      </w:r>
      <w:proofErr w:type="spellStart"/>
      <w:r>
        <w:t>sol</w:t>
      </w:r>
      <w:proofErr w:type="spellEnd"/>
      <w:r>
        <w:t xml:space="preserve">/ </w:t>
      </w:r>
      <w:proofErr w:type="spellStart"/>
      <w:r>
        <w:t>vnd</w:t>
      </w:r>
      <w:proofErr w:type="spellEnd"/>
      <w:r>
        <w:t xml:space="preserve"> ich weiß das sein </w:t>
      </w:r>
      <w:proofErr w:type="spellStart"/>
      <w:r>
        <w:t>gebott</w:t>
      </w:r>
      <w:proofErr w:type="spellEnd"/>
      <w:r>
        <w:t xml:space="preserve"> ist das ewige leben/ </w:t>
      </w:r>
      <w:proofErr w:type="spellStart"/>
      <w:r>
        <w:t>Darumb</w:t>
      </w:r>
      <w:proofErr w:type="spellEnd"/>
      <w:r>
        <w:t xml:space="preserve"> das ich rede/ das rede ich also/ wie mir der Vatter gesagt hat. </w:t>
      </w:r>
    </w:p>
    <w:p w14:paraId="71F58376" w14:textId="77777777" w:rsidR="00477716" w:rsidRDefault="00477716" w:rsidP="00477716">
      <w:pPr>
        <w:pStyle w:val="StandardWeb"/>
      </w:pPr>
      <w:r>
        <w:t xml:space="preserve">Dieser </w:t>
      </w:r>
      <w:proofErr w:type="spellStart"/>
      <w:r>
        <w:t>spruch</w:t>
      </w:r>
      <w:proofErr w:type="spellEnd"/>
      <w:r>
        <w:t xml:space="preserve"> alleine ist also </w:t>
      </w:r>
      <w:proofErr w:type="spellStart"/>
      <w:r>
        <w:t>starck</w:t>
      </w:r>
      <w:proofErr w:type="spellEnd"/>
      <w:r>
        <w:t xml:space="preserve">/ klar </w:t>
      </w:r>
      <w:proofErr w:type="spellStart"/>
      <w:r>
        <w:t>vnd</w:t>
      </w:r>
      <w:proofErr w:type="spellEnd"/>
      <w:r>
        <w:t xml:space="preserve"> gewaltig wider die </w:t>
      </w:r>
      <w:proofErr w:type="spellStart"/>
      <w:r>
        <w:t>Gotslesterlichen</w:t>
      </w:r>
      <w:proofErr w:type="spellEnd"/>
      <w:r>
        <w:t xml:space="preserve"> </w:t>
      </w:r>
      <w:proofErr w:type="spellStart"/>
      <w:r>
        <w:t>stinckenden</w:t>
      </w:r>
      <w:proofErr w:type="spellEnd"/>
      <w:r>
        <w:t xml:space="preserve"> Wortstürmer/ das er all </w:t>
      </w:r>
      <w:proofErr w:type="spellStart"/>
      <w:r>
        <w:t>jre</w:t>
      </w:r>
      <w:proofErr w:type="spellEnd"/>
      <w:r>
        <w:t xml:space="preserve"> </w:t>
      </w:r>
      <w:proofErr w:type="spellStart"/>
      <w:r>
        <w:t>schwermereien</w:t>
      </w:r>
      <w:proofErr w:type="spellEnd"/>
      <w:r>
        <w:t xml:space="preserve">/ so </w:t>
      </w:r>
      <w:proofErr w:type="spellStart"/>
      <w:r>
        <w:t>vil</w:t>
      </w:r>
      <w:proofErr w:type="spellEnd"/>
      <w:r>
        <w:t xml:space="preserve"> das </w:t>
      </w:r>
      <w:proofErr w:type="spellStart"/>
      <w:r>
        <w:t>seligmachent</w:t>
      </w:r>
      <w:proofErr w:type="spellEnd"/>
      <w:r>
        <w:t xml:space="preserve"> </w:t>
      </w:r>
      <w:proofErr w:type="spellStart"/>
      <w:r>
        <w:t>wort</w:t>
      </w:r>
      <w:proofErr w:type="spellEnd"/>
      <w:r>
        <w:t xml:space="preserve"> Gottes belangt/ </w:t>
      </w:r>
      <w:proofErr w:type="spellStart"/>
      <w:r>
        <w:t>gantz</w:t>
      </w:r>
      <w:proofErr w:type="spellEnd"/>
      <w:r>
        <w:t xml:space="preserve"> </w:t>
      </w:r>
      <w:proofErr w:type="spellStart"/>
      <w:r>
        <w:t>vnnd</w:t>
      </w:r>
      <w:proofErr w:type="spellEnd"/>
      <w:r>
        <w:t xml:space="preserve"> gar zu </w:t>
      </w:r>
      <w:proofErr w:type="spellStart"/>
      <w:r>
        <w:t>grundt</w:t>
      </w:r>
      <w:proofErr w:type="spellEnd"/>
      <w:r>
        <w:t xml:space="preserve"> </w:t>
      </w:r>
      <w:proofErr w:type="spellStart"/>
      <w:r>
        <w:t>hernider</w:t>
      </w:r>
      <w:proofErr w:type="spellEnd"/>
      <w:r>
        <w:t xml:space="preserve"> </w:t>
      </w:r>
      <w:proofErr w:type="spellStart"/>
      <w:r>
        <w:t>wirfft</w:t>
      </w:r>
      <w:proofErr w:type="spellEnd"/>
      <w:r>
        <w:t xml:space="preserve">/ dann erstlich zeigt er klar </w:t>
      </w:r>
      <w:proofErr w:type="spellStart"/>
      <w:r>
        <w:t>vnnd</w:t>
      </w:r>
      <w:proofErr w:type="spellEnd"/>
      <w:r>
        <w:t xml:space="preserve"> deutlich an/ was das </w:t>
      </w:r>
      <w:proofErr w:type="spellStart"/>
      <w:r>
        <w:t>wort</w:t>
      </w:r>
      <w:proofErr w:type="spellEnd"/>
      <w:r>
        <w:t xml:space="preserve"> Christi sey das er als ein </w:t>
      </w:r>
      <w:proofErr w:type="spellStart"/>
      <w:r>
        <w:t>Mitler</w:t>
      </w:r>
      <w:proofErr w:type="spellEnd"/>
      <w:r>
        <w:t xml:space="preserve"> von dem Vatter hat empfangen den armen </w:t>
      </w:r>
      <w:proofErr w:type="spellStart"/>
      <w:r>
        <w:t>menschen</w:t>
      </w:r>
      <w:proofErr w:type="spellEnd"/>
      <w:r>
        <w:t xml:space="preserve"> </w:t>
      </w:r>
      <w:proofErr w:type="spellStart"/>
      <w:r>
        <w:t>zupredigen</w:t>
      </w:r>
      <w:proofErr w:type="spellEnd"/>
      <w:r>
        <w:t xml:space="preserve">/ </w:t>
      </w:r>
      <w:proofErr w:type="spellStart"/>
      <w:r>
        <w:t>Nemblich</w:t>
      </w:r>
      <w:proofErr w:type="spellEnd"/>
      <w:r>
        <w:t xml:space="preserve">/ Es ist eine lehr von Gott </w:t>
      </w:r>
      <w:proofErr w:type="spellStart"/>
      <w:r>
        <w:t>vnnd</w:t>
      </w:r>
      <w:proofErr w:type="spellEnd"/>
      <w:r>
        <w:t xml:space="preserve"> seinem willen gegen dem menschlichen </w:t>
      </w:r>
      <w:proofErr w:type="spellStart"/>
      <w:r>
        <w:t>geschlecht</w:t>
      </w:r>
      <w:proofErr w:type="spellEnd"/>
      <w:r>
        <w:t xml:space="preserve">/ welche lehr auch die Gottlosen </w:t>
      </w:r>
      <w:proofErr w:type="spellStart"/>
      <w:r>
        <w:t>wol</w:t>
      </w:r>
      <w:proofErr w:type="spellEnd"/>
      <w:r>
        <w:t xml:space="preserve"> hören/ Aber sie Glauben </w:t>
      </w:r>
      <w:proofErr w:type="spellStart"/>
      <w:r>
        <w:t>jr</w:t>
      </w:r>
      <w:proofErr w:type="spellEnd"/>
      <w:r>
        <w:t xml:space="preserve"> nicht/ </w:t>
      </w:r>
      <w:proofErr w:type="spellStart"/>
      <w:r>
        <w:t>vnd</w:t>
      </w:r>
      <w:proofErr w:type="spellEnd"/>
      <w:r>
        <w:t xml:space="preserve"> solches </w:t>
      </w:r>
      <w:proofErr w:type="spellStart"/>
      <w:r>
        <w:t>wort</w:t>
      </w:r>
      <w:proofErr w:type="spellEnd"/>
      <w:r>
        <w:t xml:space="preserve"> ist in keinem </w:t>
      </w:r>
      <w:proofErr w:type="spellStart"/>
      <w:r>
        <w:t>wege</w:t>
      </w:r>
      <w:proofErr w:type="spellEnd"/>
      <w:r>
        <w:t xml:space="preserve"> das wesen Christi oder die </w:t>
      </w:r>
      <w:proofErr w:type="spellStart"/>
      <w:r>
        <w:t>person</w:t>
      </w:r>
      <w:proofErr w:type="spellEnd"/>
      <w:r>
        <w:t xml:space="preserve"> </w:t>
      </w:r>
      <w:proofErr w:type="spellStart"/>
      <w:r>
        <w:t>Jhesus</w:t>
      </w:r>
      <w:proofErr w:type="spellEnd"/>
      <w:r>
        <w:t xml:space="preserve"> Christus </w:t>
      </w:r>
      <w:proofErr w:type="spellStart"/>
      <w:r>
        <w:t>selbs</w:t>
      </w:r>
      <w:proofErr w:type="spellEnd"/>
      <w:r>
        <w:t xml:space="preserve">/ Denn </w:t>
      </w:r>
      <w:proofErr w:type="spellStart"/>
      <w:r>
        <w:t>vnser</w:t>
      </w:r>
      <w:proofErr w:type="spellEnd"/>
      <w:r>
        <w:t xml:space="preserve"> lieber Herr Christus sonderts von sich mit allem </w:t>
      </w:r>
      <w:proofErr w:type="spellStart"/>
      <w:r>
        <w:t>fleyß</w:t>
      </w:r>
      <w:proofErr w:type="spellEnd"/>
      <w:r>
        <w:t xml:space="preserve"> </w:t>
      </w:r>
      <w:proofErr w:type="spellStart"/>
      <w:r>
        <w:t>abe</w:t>
      </w:r>
      <w:proofErr w:type="spellEnd"/>
      <w:r>
        <w:t xml:space="preserve">/ also </w:t>
      </w:r>
      <w:proofErr w:type="spellStart"/>
      <w:r>
        <w:t>sagent</w:t>
      </w:r>
      <w:proofErr w:type="spellEnd"/>
      <w:r>
        <w:t xml:space="preserve">/ Nicht ich werde richten/ sondern das </w:t>
      </w:r>
      <w:proofErr w:type="spellStart"/>
      <w:r>
        <w:t>wort</w:t>
      </w:r>
      <w:proofErr w:type="spellEnd"/>
      <w:r>
        <w:t xml:space="preserve">/ </w:t>
      </w:r>
      <w:proofErr w:type="spellStart"/>
      <w:r>
        <w:t>welchs</w:t>
      </w:r>
      <w:proofErr w:type="spellEnd"/>
      <w:r>
        <w:t xml:space="preserve"> ich geredt habe/ Von solchem </w:t>
      </w:r>
      <w:proofErr w:type="spellStart"/>
      <w:r>
        <w:t>wort</w:t>
      </w:r>
      <w:proofErr w:type="spellEnd"/>
      <w:r>
        <w:t xml:space="preserve"> spricht er auch/ Johannis am xvii. Die </w:t>
      </w:r>
      <w:proofErr w:type="spellStart"/>
      <w:r>
        <w:t>wort</w:t>
      </w:r>
      <w:proofErr w:type="spellEnd"/>
      <w:r>
        <w:t xml:space="preserve"> die du mir gegeben hast/ </w:t>
      </w:r>
      <w:proofErr w:type="spellStart"/>
      <w:r>
        <w:t>wil</w:t>
      </w:r>
      <w:proofErr w:type="spellEnd"/>
      <w:r>
        <w:t xml:space="preserve"> ich </w:t>
      </w:r>
      <w:proofErr w:type="spellStart"/>
      <w:r>
        <w:t>jnen</w:t>
      </w:r>
      <w:proofErr w:type="spellEnd"/>
      <w:r>
        <w:t xml:space="preserve"> geben. </w:t>
      </w:r>
    </w:p>
    <w:p w14:paraId="72C14086" w14:textId="77777777" w:rsidR="00477716" w:rsidRDefault="00477716" w:rsidP="00477716">
      <w:pPr>
        <w:pStyle w:val="StandardWeb"/>
      </w:pPr>
      <w:r>
        <w:t xml:space="preserve">Item/ ich bitte für die/ so durch </w:t>
      </w:r>
      <w:proofErr w:type="spellStart"/>
      <w:r>
        <w:t>jr</w:t>
      </w:r>
      <w:proofErr w:type="spellEnd"/>
      <w:r>
        <w:t xml:space="preserve"> </w:t>
      </w:r>
      <w:proofErr w:type="spellStart"/>
      <w:r>
        <w:t>wort</w:t>
      </w:r>
      <w:proofErr w:type="spellEnd"/>
      <w:r>
        <w:t xml:space="preserve"> an mich glauben werden/ Allhie muß </w:t>
      </w:r>
      <w:proofErr w:type="spellStart"/>
      <w:r>
        <w:t>vnnd</w:t>
      </w:r>
      <w:proofErr w:type="spellEnd"/>
      <w:r>
        <w:t xml:space="preserve"> </w:t>
      </w:r>
      <w:proofErr w:type="spellStart"/>
      <w:r>
        <w:t>kan</w:t>
      </w:r>
      <w:proofErr w:type="spellEnd"/>
      <w:r>
        <w:t xml:space="preserve"> man durch das </w:t>
      </w:r>
      <w:proofErr w:type="spellStart"/>
      <w:r>
        <w:t>wort</w:t>
      </w:r>
      <w:proofErr w:type="spellEnd"/>
      <w:r>
        <w:t xml:space="preserve"> so hernach </w:t>
      </w:r>
      <w:proofErr w:type="spellStart"/>
      <w:r>
        <w:t>beschriben</w:t>
      </w:r>
      <w:proofErr w:type="spellEnd"/>
      <w:r>
        <w:t xml:space="preserve"> ist worden/ nichts anders verstehn noch </w:t>
      </w:r>
      <w:proofErr w:type="spellStart"/>
      <w:r>
        <w:t>außlegen</w:t>
      </w:r>
      <w:proofErr w:type="spellEnd"/>
      <w:r>
        <w:t xml:space="preserve">/ dann die lehre/ </w:t>
      </w:r>
      <w:proofErr w:type="spellStart"/>
      <w:r>
        <w:t>vnd</w:t>
      </w:r>
      <w:proofErr w:type="spellEnd"/>
      <w:r>
        <w:t xml:space="preserve"> das gepredigte </w:t>
      </w:r>
      <w:proofErr w:type="spellStart"/>
      <w:r>
        <w:t>wort</w:t>
      </w:r>
      <w:proofErr w:type="spellEnd"/>
      <w:r>
        <w:t xml:space="preserve"> oder den dienst seiner </w:t>
      </w:r>
      <w:proofErr w:type="spellStart"/>
      <w:r>
        <w:t>Heyligen</w:t>
      </w:r>
      <w:proofErr w:type="spellEnd"/>
      <w:r>
        <w:t xml:space="preserve"> </w:t>
      </w:r>
      <w:proofErr w:type="spellStart"/>
      <w:r>
        <w:t>Aposten</w:t>
      </w:r>
      <w:proofErr w:type="spellEnd"/>
      <w:r>
        <w:t xml:space="preserve">/ </w:t>
      </w:r>
      <w:proofErr w:type="spellStart"/>
      <w:r>
        <w:t>Merterer</w:t>
      </w:r>
      <w:proofErr w:type="spellEnd"/>
      <w:r>
        <w:t xml:space="preserve">/ Bischof </w:t>
      </w:r>
      <w:proofErr w:type="spellStart"/>
      <w:r>
        <w:t>vnd</w:t>
      </w:r>
      <w:proofErr w:type="spellEnd"/>
      <w:r>
        <w:t xml:space="preserve"> anderer </w:t>
      </w:r>
      <w:proofErr w:type="spellStart"/>
      <w:r>
        <w:t>gleubiger</w:t>
      </w:r>
      <w:proofErr w:type="spellEnd"/>
      <w:r>
        <w:t xml:space="preserve">/ dadurch Gott der Herr mit </w:t>
      </w:r>
      <w:proofErr w:type="spellStart"/>
      <w:r>
        <w:t>vns</w:t>
      </w:r>
      <w:proofErr w:type="spellEnd"/>
      <w:r>
        <w:t xml:space="preserve"> </w:t>
      </w:r>
      <w:proofErr w:type="spellStart"/>
      <w:r>
        <w:t>auß</w:t>
      </w:r>
      <w:proofErr w:type="spellEnd"/>
      <w:r>
        <w:t xml:space="preserve"> lauter </w:t>
      </w:r>
      <w:proofErr w:type="spellStart"/>
      <w:r>
        <w:t>gnaden</w:t>
      </w:r>
      <w:proofErr w:type="spellEnd"/>
      <w:r>
        <w:t xml:space="preserve"> </w:t>
      </w:r>
      <w:proofErr w:type="spellStart"/>
      <w:r>
        <w:t>vnd</w:t>
      </w:r>
      <w:proofErr w:type="spellEnd"/>
      <w:r>
        <w:t xml:space="preserve"> </w:t>
      </w:r>
      <w:proofErr w:type="spellStart"/>
      <w:r>
        <w:t>barmhertzigkeit</w:t>
      </w:r>
      <w:proofErr w:type="spellEnd"/>
      <w:r>
        <w:t xml:space="preserve"> den glauben </w:t>
      </w:r>
      <w:proofErr w:type="spellStart"/>
      <w:r>
        <w:t>vnd</w:t>
      </w:r>
      <w:proofErr w:type="spellEnd"/>
      <w:r>
        <w:t xml:space="preserve"> die </w:t>
      </w:r>
      <w:proofErr w:type="spellStart"/>
      <w:r>
        <w:t>Gotseligkeyt</w:t>
      </w:r>
      <w:proofErr w:type="spellEnd"/>
      <w:r>
        <w:t xml:space="preserve"> </w:t>
      </w:r>
      <w:proofErr w:type="spellStart"/>
      <w:r>
        <w:t>anfengt</w:t>
      </w:r>
      <w:proofErr w:type="spellEnd"/>
      <w:r>
        <w:t xml:space="preserve"> fort </w:t>
      </w:r>
      <w:proofErr w:type="spellStart"/>
      <w:r>
        <w:t>fert</w:t>
      </w:r>
      <w:proofErr w:type="spellEnd"/>
      <w:r>
        <w:t xml:space="preserve"> ja </w:t>
      </w:r>
      <w:proofErr w:type="spellStart"/>
      <w:r>
        <w:t>hand</w:t>
      </w:r>
      <w:proofErr w:type="spellEnd"/>
      <w:r>
        <w:t xml:space="preserve"> habt </w:t>
      </w:r>
      <w:proofErr w:type="spellStart"/>
      <w:r>
        <w:t>sterck</w:t>
      </w:r>
      <w:proofErr w:type="spellEnd"/>
      <w:r>
        <w:t xml:space="preserve"> </w:t>
      </w:r>
      <w:proofErr w:type="spellStart"/>
      <w:r>
        <w:t>vnd</w:t>
      </w:r>
      <w:proofErr w:type="spellEnd"/>
      <w:r>
        <w:t xml:space="preserve"> </w:t>
      </w:r>
      <w:proofErr w:type="spellStart"/>
      <w:r>
        <w:t>volfürt</w:t>
      </w:r>
      <w:proofErr w:type="spellEnd"/>
      <w:r>
        <w:t xml:space="preserve"> sein angefangen </w:t>
      </w:r>
      <w:proofErr w:type="spellStart"/>
      <w:r>
        <w:t>werck</w:t>
      </w:r>
      <w:proofErr w:type="spellEnd"/>
      <w:r>
        <w:t xml:space="preserve"> in </w:t>
      </w:r>
      <w:proofErr w:type="spellStart"/>
      <w:r>
        <w:t>vnns</w:t>
      </w:r>
      <w:proofErr w:type="spellEnd"/>
      <w:r>
        <w:t xml:space="preserve"> on all </w:t>
      </w:r>
      <w:proofErr w:type="spellStart"/>
      <w:r>
        <w:t>vnsre</w:t>
      </w:r>
      <w:proofErr w:type="spellEnd"/>
      <w:r>
        <w:t xml:space="preserve"> vorgehende </w:t>
      </w:r>
      <w:proofErr w:type="spellStart"/>
      <w:r>
        <w:t>vnnd</w:t>
      </w:r>
      <w:proofErr w:type="spellEnd"/>
      <w:r>
        <w:t xml:space="preserve"> </w:t>
      </w:r>
      <w:proofErr w:type="spellStart"/>
      <w:r>
        <w:t>nachvolgende</w:t>
      </w:r>
      <w:proofErr w:type="spellEnd"/>
      <w:r>
        <w:t xml:space="preserve"> </w:t>
      </w:r>
      <w:proofErr w:type="spellStart"/>
      <w:r>
        <w:t>gutte</w:t>
      </w:r>
      <w:proofErr w:type="spellEnd"/>
      <w:r>
        <w:t xml:space="preserve"> </w:t>
      </w:r>
      <w:proofErr w:type="spellStart"/>
      <w:r>
        <w:t>werck</w:t>
      </w:r>
      <w:proofErr w:type="spellEnd"/>
      <w:r>
        <w:t xml:space="preserve">/ Summa </w:t>
      </w:r>
      <w:proofErr w:type="spellStart"/>
      <w:r>
        <w:t>fides</w:t>
      </w:r>
      <w:proofErr w:type="spellEnd"/>
      <w:r>
        <w:t xml:space="preserve"> ex </w:t>
      </w:r>
      <w:proofErr w:type="spellStart"/>
      <w:r>
        <w:t>auditu</w:t>
      </w:r>
      <w:proofErr w:type="spellEnd"/>
      <w:r>
        <w:t xml:space="preserve">. rc per </w:t>
      </w:r>
      <w:proofErr w:type="spellStart"/>
      <w:r>
        <w:t>fidem</w:t>
      </w:r>
      <w:proofErr w:type="spellEnd"/>
      <w:r>
        <w:t xml:space="preserve"> sine </w:t>
      </w:r>
      <w:proofErr w:type="spellStart"/>
      <w:r>
        <w:t>operibus</w:t>
      </w:r>
      <w:proofErr w:type="spellEnd"/>
      <w:r>
        <w:t xml:space="preserve"> </w:t>
      </w:r>
      <w:proofErr w:type="spellStart"/>
      <w:r>
        <w:t>legis</w:t>
      </w:r>
      <w:proofErr w:type="spellEnd"/>
      <w:r>
        <w:t xml:space="preserve"> </w:t>
      </w:r>
      <w:proofErr w:type="spellStart"/>
      <w:r>
        <w:t>iustificamur</w:t>
      </w:r>
      <w:proofErr w:type="spellEnd"/>
      <w:r>
        <w:t xml:space="preserve">. Rom. 10. </w:t>
      </w:r>
      <w:proofErr w:type="spellStart"/>
      <w:r>
        <w:t>ac</w:t>
      </w:r>
      <w:proofErr w:type="spellEnd"/>
      <w:r>
        <w:t xml:space="preserve">. 3. </w:t>
      </w:r>
    </w:p>
    <w:p w14:paraId="7AD53BDA" w14:textId="77777777" w:rsidR="00477716" w:rsidRDefault="00477716" w:rsidP="00477716">
      <w:pPr>
        <w:pStyle w:val="StandardWeb"/>
      </w:pPr>
      <w:r>
        <w:t xml:space="preserve">Vors ander/ </w:t>
      </w:r>
      <w:proofErr w:type="spellStart"/>
      <w:r>
        <w:t>Solich</w:t>
      </w:r>
      <w:proofErr w:type="spellEnd"/>
      <w:r>
        <w:t xml:space="preserve"> </w:t>
      </w:r>
      <w:proofErr w:type="spellStart"/>
      <w:r>
        <w:t>wort</w:t>
      </w:r>
      <w:proofErr w:type="spellEnd"/>
      <w:r>
        <w:t xml:space="preserve"> oder Lehre </w:t>
      </w:r>
      <w:proofErr w:type="spellStart"/>
      <w:r>
        <w:t>Gotes</w:t>
      </w:r>
      <w:proofErr w:type="spellEnd"/>
      <w:r>
        <w:t xml:space="preserve"> </w:t>
      </w:r>
      <w:proofErr w:type="spellStart"/>
      <w:r>
        <w:t>welchs</w:t>
      </w:r>
      <w:proofErr w:type="spellEnd"/>
      <w:r>
        <w:t xml:space="preserve"> der </w:t>
      </w:r>
      <w:proofErr w:type="spellStart"/>
      <w:r>
        <w:t>Almechtige</w:t>
      </w:r>
      <w:proofErr w:type="spellEnd"/>
      <w:r>
        <w:t xml:space="preserve"> </w:t>
      </w:r>
      <w:proofErr w:type="spellStart"/>
      <w:r>
        <w:t>Got</w:t>
      </w:r>
      <w:proofErr w:type="spellEnd"/>
      <w:r>
        <w:t xml:space="preserve"> durch die Propheten </w:t>
      </w:r>
      <w:proofErr w:type="spellStart"/>
      <w:r>
        <w:t>vnnd</w:t>
      </w:r>
      <w:proofErr w:type="spellEnd"/>
      <w:r>
        <w:t xml:space="preserve"> Christum hat geredt </w:t>
      </w:r>
      <w:proofErr w:type="spellStart"/>
      <w:r>
        <w:t>vnnd</w:t>
      </w:r>
      <w:proofErr w:type="spellEnd"/>
      <w:r>
        <w:t xml:space="preserve"> das Christus den Aposteln </w:t>
      </w:r>
      <w:proofErr w:type="spellStart"/>
      <w:r>
        <w:t>vnnd</w:t>
      </w:r>
      <w:proofErr w:type="spellEnd"/>
      <w:r>
        <w:t xml:space="preserve"> </w:t>
      </w:r>
      <w:proofErr w:type="spellStart"/>
      <w:r>
        <w:t>hernacher</w:t>
      </w:r>
      <w:proofErr w:type="spellEnd"/>
      <w:r>
        <w:t xml:space="preserve"> die Apostel allen Christen </w:t>
      </w:r>
      <w:proofErr w:type="spellStart"/>
      <w:r>
        <w:t>vberantwortet</w:t>
      </w:r>
      <w:proofErr w:type="spellEnd"/>
      <w:r>
        <w:t xml:space="preserve"> </w:t>
      </w:r>
      <w:proofErr w:type="spellStart"/>
      <w:r>
        <w:t>vnd</w:t>
      </w:r>
      <w:proofErr w:type="spellEnd"/>
      <w:r>
        <w:t xml:space="preserve"> als ein </w:t>
      </w:r>
      <w:proofErr w:type="spellStart"/>
      <w:r>
        <w:t>vertrawt</w:t>
      </w:r>
      <w:proofErr w:type="spellEnd"/>
      <w:r>
        <w:t xml:space="preserve"> </w:t>
      </w:r>
      <w:proofErr w:type="spellStart"/>
      <w:r>
        <w:t>edet</w:t>
      </w:r>
      <w:proofErr w:type="spellEnd"/>
      <w:r>
        <w:t xml:space="preserve"> </w:t>
      </w:r>
      <w:proofErr w:type="spellStart"/>
      <w:r>
        <w:t>leynot</w:t>
      </w:r>
      <w:proofErr w:type="spellEnd"/>
      <w:r>
        <w:t xml:space="preserve"> </w:t>
      </w:r>
      <w:proofErr w:type="spellStart"/>
      <w:r>
        <w:t>vnd</w:t>
      </w:r>
      <w:proofErr w:type="spellEnd"/>
      <w:r>
        <w:t xml:space="preserve"> die aller beste </w:t>
      </w:r>
      <w:proofErr w:type="spellStart"/>
      <w:r>
        <w:t>beylag</w:t>
      </w:r>
      <w:proofErr w:type="spellEnd"/>
      <w:r>
        <w:t xml:space="preserve"> </w:t>
      </w:r>
      <w:proofErr w:type="spellStart"/>
      <w:r>
        <w:t>auffs</w:t>
      </w:r>
      <w:proofErr w:type="spellEnd"/>
      <w:r>
        <w:t xml:space="preserve"> </w:t>
      </w:r>
      <w:proofErr w:type="spellStart"/>
      <w:r>
        <w:t>trewlichst</w:t>
      </w:r>
      <w:proofErr w:type="spellEnd"/>
      <w:r>
        <w:t xml:space="preserve">/ durch den </w:t>
      </w:r>
      <w:proofErr w:type="spellStart"/>
      <w:r>
        <w:t>Heyligen</w:t>
      </w:r>
      <w:proofErr w:type="spellEnd"/>
      <w:r>
        <w:t xml:space="preserve"> </w:t>
      </w:r>
      <w:proofErr w:type="spellStart"/>
      <w:r>
        <w:t>Geyst</w:t>
      </w:r>
      <w:proofErr w:type="spellEnd"/>
      <w:r>
        <w:t xml:space="preserve">: der </w:t>
      </w:r>
      <w:proofErr w:type="spellStart"/>
      <w:r>
        <w:t>inn</w:t>
      </w:r>
      <w:proofErr w:type="spellEnd"/>
      <w:r>
        <w:t xml:space="preserve"> </w:t>
      </w:r>
      <w:proofErr w:type="spellStart"/>
      <w:r>
        <w:t>vns</w:t>
      </w:r>
      <w:proofErr w:type="spellEnd"/>
      <w:r>
        <w:t xml:space="preserve"> </w:t>
      </w:r>
      <w:proofErr w:type="spellStart"/>
      <w:r>
        <w:t>wonet</w:t>
      </w:r>
      <w:proofErr w:type="spellEnd"/>
      <w:r>
        <w:t xml:space="preserve">: biß an </w:t>
      </w:r>
      <w:proofErr w:type="spellStart"/>
      <w:r>
        <w:t>yenen</w:t>
      </w:r>
      <w:proofErr w:type="spellEnd"/>
      <w:r>
        <w:t xml:space="preserve"> tag </w:t>
      </w:r>
      <w:proofErr w:type="spellStart"/>
      <w:r>
        <w:t>zubewaren</w:t>
      </w:r>
      <w:proofErr w:type="spellEnd"/>
      <w:r>
        <w:t xml:space="preserve">/ gleichsam </w:t>
      </w:r>
      <w:proofErr w:type="spellStart"/>
      <w:r>
        <w:t>hinderlegt</w:t>
      </w:r>
      <w:proofErr w:type="spellEnd"/>
      <w:r>
        <w:t xml:space="preserve"> </w:t>
      </w:r>
      <w:proofErr w:type="spellStart"/>
      <w:r>
        <w:t>vnd</w:t>
      </w:r>
      <w:proofErr w:type="spellEnd"/>
      <w:r>
        <w:t xml:space="preserve"> </w:t>
      </w:r>
      <w:proofErr w:type="spellStart"/>
      <w:r>
        <w:t>eingethan</w:t>
      </w:r>
      <w:proofErr w:type="spellEnd"/>
      <w:r>
        <w:t xml:space="preserve">/ ist nie wie die </w:t>
      </w:r>
      <w:proofErr w:type="spellStart"/>
      <w:r>
        <w:t>stinckenden</w:t>
      </w:r>
      <w:proofErr w:type="spellEnd"/>
      <w:r>
        <w:t xml:space="preserve"> </w:t>
      </w:r>
      <w:proofErr w:type="spellStart"/>
      <w:r>
        <w:t>Schwermer</w:t>
      </w:r>
      <w:proofErr w:type="spellEnd"/>
      <w:r>
        <w:t xml:space="preserve"> </w:t>
      </w:r>
      <w:proofErr w:type="spellStart"/>
      <w:r>
        <w:t>lesterlich</w:t>
      </w:r>
      <w:proofErr w:type="spellEnd"/>
      <w:r>
        <w:t xml:space="preserve"> </w:t>
      </w:r>
      <w:proofErr w:type="spellStart"/>
      <w:r>
        <w:t>gayfern</w:t>
      </w:r>
      <w:proofErr w:type="spellEnd"/>
      <w:r>
        <w:t xml:space="preserve">/ ein schlechter schal/ </w:t>
      </w:r>
      <w:proofErr w:type="spellStart"/>
      <w:r>
        <w:t>stymme</w:t>
      </w:r>
      <w:proofErr w:type="spellEnd"/>
      <w:r>
        <w:t xml:space="preserve"> </w:t>
      </w:r>
      <w:proofErr w:type="spellStart"/>
      <w:r>
        <w:t>laudt</w:t>
      </w:r>
      <w:proofErr w:type="spellEnd"/>
      <w:r>
        <w:t xml:space="preserve"> </w:t>
      </w:r>
      <w:proofErr w:type="spellStart"/>
      <w:r>
        <w:t>vnnd</w:t>
      </w:r>
      <w:proofErr w:type="spellEnd"/>
      <w:r>
        <w:t xml:space="preserve"> todter </w:t>
      </w:r>
      <w:proofErr w:type="spellStart"/>
      <w:r>
        <w:t>vngewisser</w:t>
      </w:r>
      <w:proofErr w:type="spellEnd"/>
      <w:r>
        <w:t xml:space="preserve"> </w:t>
      </w:r>
      <w:proofErr w:type="spellStart"/>
      <w:r>
        <w:t>buchstabe</w:t>
      </w:r>
      <w:proofErr w:type="spellEnd"/>
      <w:r>
        <w:t xml:space="preserve">. </w:t>
      </w:r>
      <w:proofErr w:type="spellStart"/>
      <w:r>
        <w:t>Neyn</w:t>
      </w:r>
      <w:proofErr w:type="spellEnd"/>
      <w:r>
        <w:t xml:space="preserve"> du </w:t>
      </w:r>
      <w:proofErr w:type="spellStart"/>
      <w:r>
        <w:t>lester</w:t>
      </w:r>
      <w:proofErr w:type="spellEnd"/>
      <w:r>
        <w:t xml:space="preserve"> </w:t>
      </w:r>
      <w:proofErr w:type="spellStart"/>
      <w:r>
        <w:t>Teuffel</w:t>
      </w:r>
      <w:proofErr w:type="spellEnd"/>
      <w:r>
        <w:t xml:space="preserve"> mit nichte nit. Sondern es ist ein </w:t>
      </w:r>
      <w:proofErr w:type="spellStart"/>
      <w:r>
        <w:t>wircklichs</w:t>
      </w:r>
      <w:proofErr w:type="spellEnd"/>
      <w:r>
        <w:t xml:space="preserve"> </w:t>
      </w:r>
      <w:proofErr w:type="spellStart"/>
      <w:r>
        <w:t>krefftiges</w:t>
      </w:r>
      <w:proofErr w:type="spellEnd"/>
      <w:r>
        <w:t xml:space="preserve">/ </w:t>
      </w:r>
      <w:proofErr w:type="spellStart"/>
      <w:r>
        <w:t>thetiges</w:t>
      </w:r>
      <w:proofErr w:type="spellEnd"/>
      <w:r>
        <w:t xml:space="preserve"> </w:t>
      </w:r>
      <w:proofErr w:type="spellStart"/>
      <w:r>
        <w:t>vnd</w:t>
      </w:r>
      <w:proofErr w:type="spellEnd"/>
      <w:r>
        <w:t xml:space="preserve"> </w:t>
      </w:r>
      <w:proofErr w:type="spellStart"/>
      <w:r>
        <w:t>Allmechtigs</w:t>
      </w:r>
      <w:proofErr w:type="spellEnd"/>
      <w:r>
        <w:t xml:space="preserve"> ding/ wie gehört/ </w:t>
      </w:r>
      <w:proofErr w:type="spellStart"/>
      <w:r>
        <w:t>vnnd</w:t>
      </w:r>
      <w:proofErr w:type="spellEnd"/>
      <w:r>
        <w:t xml:space="preserve"> wie </w:t>
      </w:r>
      <w:proofErr w:type="spellStart"/>
      <w:r>
        <w:t>alhie</w:t>
      </w:r>
      <w:proofErr w:type="spellEnd"/>
      <w:r>
        <w:t xml:space="preserve"> Christus die ewige </w:t>
      </w:r>
      <w:proofErr w:type="spellStart"/>
      <w:r>
        <w:t>warheit</w:t>
      </w:r>
      <w:proofErr w:type="spellEnd"/>
      <w:r>
        <w:t xml:space="preserve"> beweist/ das da die </w:t>
      </w:r>
      <w:proofErr w:type="spellStart"/>
      <w:r>
        <w:t>vnglaubigen</w:t>
      </w:r>
      <w:proofErr w:type="spellEnd"/>
      <w:r>
        <w:t xml:space="preserve"> </w:t>
      </w:r>
      <w:proofErr w:type="spellStart"/>
      <w:r>
        <w:t>stinckenden</w:t>
      </w:r>
      <w:proofErr w:type="spellEnd"/>
      <w:r>
        <w:t xml:space="preserve"> </w:t>
      </w:r>
      <w:proofErr w:type="spellStart"/>
      <w:r>
        <w:t>böcke</w:t>
      </w:r>
      <w:proofErr w:type="spellEnd"/>
      <w:r>
        <w:t xml:space="preserve"> </w:t>
      </w:r>
      <w:proofErr w:type="spellStart"/>
      <w:r>
        <w:t>wirdt</w:t>
      </w:r>
      <w:proofErr w:type="spellEnd"/>
      <w:r>
        <w:t xml:space="preserve"> richten </w:t>
      </w:r>
      <w:proofErr w:type="spellStart"/>
      <w:r>
        <w:t>vnd</w:t>
      </w:r>
      <w:proofErr w:type="spellEnd"/>
      <w:r>
        <w:t xml:space="preserve"> zum ewigen </w:t>
      </w:r>
      <w:proofErr w:type="spellStart"/>
      <w:r>
        <w:t>Hellischen</w:t>
      </w:r>
      <w:proofErr w:type="spellEnd"/>
      <w:r>
        <w:t xml:space="preserve"> </w:t>
      </w:r>
      <w:proofErr w:type="spellStart"/>
      <w:r>
        <w:t>fewr</w:t>
      </w:r>
      <w:proofErr w:type="spellEnd"/>
      <w:r>
        <w:t xml:space="preserve"> verurtheilen/ </w:t>
      </w:r>
      <w:proofErr w:type="spellStart"/>
      <w:r>
        <w:t>Vnnd</w:t>
      </w:r>
      <w:proofErr w:type="spellEnd"/>
      <w:r>
        <w:t xml:space="preserve"> dargegen die </w:t>
      </w:r>
      <w:proofErr w:type="spellStart"/>
      <w:r>
        <w:t>glaubigen</w:t>
      </w:r>
      <w:proofErr w:type="spellEnd"/>
      <w:r>
        <w:t xml:space="preserve"> frommen </w:t>
      </w:r>
      <w:proofErr w:type="spellStart"/>
      <w:r>
        <w:t>schefflein</w:t>
      </w:r>
      <w:proofErr w:type="spellEnd"/>
      <w:r>
        <w:t xml:space="preserve"> zur ewigen </w:t>
      </w:r>
      <w:proofErr w:type="spellStart"/>
      <w:r>
        <w:t>freud</w:t>
      </w:r>
      <w:proofErr w:type="spellEnd"/>
      <w:r>
        <w:t xml:space="preserve"> </w:t>
      </w:r>
      <w:proofErr w:type="spellStart"/>
      <w:r>
        <w:t>vnd</w:t>
      </w:r>
      <w:proofErr w:type="spellEnd"/>
      <w:r>
        <w:t xml:space="preserve"> </w:t>
      </w:r>
      <w:proofErr w:type="spellStart"/>
      <w:r>
        <w:t>seligkeit</w:t>
      </w:r>
      <w:proofErr w:type="spellEnd"/>
      <w:r>
        <w:t xml:space="preserve"> bringen/ wie dann der </w:t>
      </w:r>
      <w:proofErr w:type="spellStart"/>
      <w:r>
        <w:t>Heylig</w:t>
      </w:r>
      <w:proofErr w:type="spellEnd"/>
      <w:r>
        <w:t xml:space="preserve"> Paulus diß auch an </w:t>
      </w:r>
      <w:proofErr w:type="spellStart"/>
      <w:r>
        <w:t>vilen</w:t>
      </w:r>
      <w:proofErr w:type="spellEnd"/>
      <w:r>
        <w:t xml:space="preserve"> orten klar bezeuget/ </w:t>
      </w:r>
      <w:proofErr w:type="spellStart"/>
      <w:r>
        <w:t>Nemblich</w:t>
      </w:r>
      <w:proofErr w:type="spellEnd"/>
      <w:r>
        <w:t xml:space="preserve"> das das </w:t>
      </w:r>
      <w:proofErr w:type="spellStart"/>
      <w:r>
        <w:t>Euangelium</w:t>
      </w:r>
      <w:proofErr w:type="spellEnd"/>
      <w:r>
        <w:t xml:space="preserve"> von Christo oder Christi. Item das </w:t>
      </w:r>
      <w:proofErr w:type="spellStart"/>
      <w:r>
        <w:t>wort</w:t>
      </w:r>
      <w:proofErr w:type="spellEnd"/>
      <w:r>
        <w:t xml:space="preserve"> vom Creutz eine kraft </w:t>
      </w:r>
      <w:proofErr w:type="spellStart"/>
      <w:r>
        <w:t>Gotes</w:t>
      </w:r>
      <w:proofErr w:type="spellEnd"/>
      <w:r>
        <w:t xml:space="preserve"> sey zur </w:t>
      </w:r>
      <w:proofErr w:type="spellStart"/>
      <w:r>
        <w:t>seligkeit</w:t>
      </w:r>
      <w:proofErr w:type="spellEnd"/>
      <w:r>
        <w:t xml:space="preserve"> allen </w:t>
      </w:r>
      <w:proofErr w:type="spellStart"/>
      <w:r>
        <w:t>gleubigen</w:t>
      </w:r>
      <w:proofErr w:type="spellEnd"/>
      <w:r>
        <w:t xml:space="preserve"> rc. </w:t>
      </w:r>
    </w:p>
    <w:p w14:paraId="61661F0B" w14:textId="77777777" w:rsidR="00477716" w:rsidRDefault="00477716" w:rsidP="00477716">
      <w:pPr>
        <w:pStyle w:val="StandardWeb"/>
      </w:pPr>
      <w:proofErr w:type="spellStart"/>
      <w:r>
        <w:t>Alhie</w:t>
      </w:r>
      <w:proofErr w:type="spellEnd"/>
      <w:r>
        <w:t xml:space="preserve"> hast du/ Lieber Christ/ je klar genug das die lehre von </w:t>
      </w:r>
      <w:proofErr w:type="spellStart"/>
      <w:r>
        <w:t>Got</w:t>
      </w:r>
      <w:proofErr w:type="spellEnd"/>
      <w:r>
        <w:t xml:space="preserve"> durch die Propheten/ Christum </w:t>
      </w:r>
      <w:proofErr w:type="spellStart"/>
      <w:r>
        <w:t>vnd</w:t>
      </w:r>
      <w:proofErr w:type="spellEnd"/>
      <w:r>
        <w:t xml:space="preserve"> Aposteln geredt </w:t>
      </w:r>
      <w:proofErr w:type="spellStart"/>
      <w:r>
        <w:t>vnd</w:t>
      </w:r>
      <w:proofErr w:type="spellEnd"/>
      <w:r>
        <w:t xml:space="preserve"> hernach beschrieben/ welche wir die </w:t>
      </w:r>
      <w:proofErr w:type="spellStart"/>
      <w:r>
        <w:t>Heyligen</w:t>
      </w:r>
      <w:proofErr w:type="spellEnd"/>
      <w:r>
        <w:t xml:space="preserve"> </w:t>
      </w:r>
      <w:proofErr w:type="spellStart"/>
      <w:r>
        <w:t>schrifft</w:t>
      </w:r>
      <w:proofErr w:type="spellEnd"/>
      <w:r>
        <w:t xml:space="preserve"> nennen/ sey das rechte Wort </w:t>
      </w:r>
      <w:proofErr w:type="spellStart"/>
      <w:r>
        <w:t>Gottse</w:t>
      </w:r>
      <w:proofErr w:type="spellEnd"/>
      <w:r>
        <w:t xml:space="preserve">/ das Christus als ein </w:t>
      </w:r>
      <w:proofErr w:type="spellStart"/>
      <w:r>
        <w:t>Mitler</w:t>
      </w:r>
      <w:proofErr w:type="spellEnd"/>
      <w:r>
        <w:t xml:space="preserve"> von dem </w:t>
      </w:r>
      <w:proofErr w:type="spellStart"/>
      <w:r>
        <w:t>vatter</w:t>
      </w:r>
      <w:proofErr w:type="spellEnd"/>
      <w:r>
        <w:t xml:space="preserve"> empfangen/ </w:t>
      </w:r>
      <w:proofErr w:type="spellStart"/>
      <w:r>
        <w:t>vnd</w:t>
      </w:r>
      <w:proofErr w:type="spellEnd"/>
      <w:r>
        <w:t xml:space="preserve"> den Aposteln </w:t>
      </w:r>
      <w:proofErr w:type="spellStart"/>
      <w:r>
        <w:t>vbergeben</w:t>
      </w:r>
      <w:proofErr w:type="spellEnd"/>
      <w:r>
        <w:t xml:space="preserve">/ </w:t>
      </w:r>
      <w:proofErr w:type="spellStart"/>
      <w:r>
        <w:t>vnnd</w:t>
      </w:r>
      <w:proofErr w:type="spellEnd"/>
      <w:r>
        <w:t xml:space="preserve"> nicht das wesen oder die Person Christi/ wie die </w:t>
      </w:r>
      <w:proofErr w:type="spellStart"/>
      <w:r>
        <w:t>stinckenden</w:t>
      </w:r>
      <w:proofErr w:type="spellEnd"/>
      <w:r>
        <w:t xml:space="preserve"> </w:t>
      </w:r>
      <w:proofErr w:type="spellStart"/>
      <w:r>
        <w:t>klügling</w:t>
      </w:r>
      <w:proofErr w:type="spellEnd"/>
      <w:r>
        <w:t xml:space="preserve"> </w:t>
      </w:r>
      <w:proofErr w:type="spellStart"/>
      <w:r>
        <w:t>vnd</w:t>
      </w:r>
      <w:proofErr w:type="spellEnd"/>
      <w:r>
        <w:t xml:space="preserve"> </w:t>
      </w:r>
      <w:proofErr w:type="spellStart"/>
      <w:r>
        <w:t>lesterlichen</w:t>
      </w:r>
      <w:proofErr w:type="spellEnd"/>
      <w:r>
        <w:t xml:space="preserve"> wortstürmer </w:t>
      </w:r>
      <w:proofErr w:type="spellStart"/>
      <w:r>
        <w:t>schwermen</w:t>
      </w:r>
      <w:proofErr w:type="spellEnd"/>
      <w:r>
        <w:t xml:space="preserve">/ Solch </w:t>
      </w:r>
      <w:proofErr w:type="spellStart"/>
      <w:r>
        <w:t>wort</w:t>
      </w:r>
      <w:proofErr w:type="spellEnd"/>
      <w:r>
        <w:t xml:space="preserve"> </w:t>
      </w:r>
      <w:proofErr w:type="spellStart"/>
      <w:r>
        <w:t>vnnd</w:t>
      </w:r>
      <w:proofErr w:type="spellEnd"/>
      <w:r>
        <w:t xml:space="preserve"> lehr wird die </w:t>
      </w:r>
      <w:proofErr w:type="spellStart"/>
      <w:r>
        <w:t>vnglaubigen</w:t>
      </w:r>
      <w:proofErr w:type="spellEnd"/>
      <w:r>
        <w:t xml:space="preserve"> richten </w:t>
      </w:r>
      <w:proofErr w:type="spellStart"/>
      <w:r>
        <w:t>vnd</w:t>
      </w:r>
      <w:proofErr w:type="spellEnd"/>
      <w:r>
        <w:t xml:space="preserve"> verdammen </w:t>
      </w:r>
      <w:proofErr w:type="spellStart"/>
      <w:r>
        <w:t>vnnd</w:t>
      </w:r>
      <w:proofErr w:type="spellEnd"/>
      <w:r>
        <w:t xml:space="preserve"> die </w:t>
      </w:r>
      <w:proofErr w:type="spellStart"/>
      <w:r>
        <w:t>glaubigen</w:t>
      </w:r>
      <w:proofErr w:type="spellEnd"/>
      <w:r>
        <w:t xml:space="preserve"> zur Seligkeit zur Seligkeit bringen. Daher die </w:t>
      </w:r>
      <w:proofErr w:type="spellStart"/>
      <w:r>
        <w:t>tauffe</w:t>
      </w:r>
      <w:proofErr w:type="spellEnd"/>
      <w:r>
        <w:t xml:space="preserve"> ein </w:t>
      </w:r>
      <w:proofErr w:type="spellStart"/>
      <w:r>
        <w:t>bad</w:t>
      </w:r>
      <w:proofErr w:type="spellEnd"/>
      <w:r>
        <w:t xml:space="preserve"> der </w:t>
      </w:r>
      <w:proofErr w:type="spellStart"/>
      <w:r>
        <w:t>widergeburt</w:t>
      </w:r>
      <w:proofErr w:type="spellEnd"/>
      <w:r>
        <w:t xml:space="preserve"> </w:t>
      </w:r>
      <w:proofErr w:type="spellStart"/>
      <w:r>
        <w:t>vnd</w:t>
      </w:r>
      <w:proofErr w:type="spellEnd"/>
      <w:r>
        <w:t xml:space="preserve"> </w:t>
      </w:r>
      <w:proofErr w:type="spellStart"/>
      <w:r>
        <w:t>vnd</w:t>
      </w:r>
      <w:proofErr w:type="spellEnd"/>
      <w:r>
        <w:t xml:space="preserve"> Christi predigt/ </w:t>
      </w:r>
      <w:proofErr w:type="spellStart"/>
      <w:r>
        <w:t>wort</w:t>
      </w:r>
      <w:proofErr w:type="spellEnd"/>
      <w:r>
        <w:t xml:space="preserve"> des ewigen </w:t>
      </w:r>
      <w:proofErr w:type="spellStart"/>
      <w:r>
        <w:t>lebens</w:t>
      </w:r>
      <w:proofErr w:type="spellEnd"/>
      <w:r>
        <w:t xml:space="preserve"> </w:t>
      </w:r>
      <w:proofErr w:type="spellStart"/>
      <w:r>
        <w:t>genent</w:t>
      </w:r>
      <w:proofErr w:type="spellEnd"/>
      <w:r>
        <w:t xml:space="preserve"> werden/ </w:t>
      </w:r>
      <w:proofErr w:type="spellStart"/>
      <w:r>
        <w:t>Joha</w:t>
      </w:r>
      <w:proofErr w:type="spellEnd"/>
      <w:r>
        <w:t xml:space="preserve">: </w:t>
      </w:r>
      <w:proofErr w:type="spellStart"/>
      <w:r>
        <w:t>iii.</w:t>
      </w:r>
      <w:proofErr w:type="spellEnd"/>
      <w:r>
        <w:t xml:space="preserve"> </w:t>
      </w:r>
      <w:proofErr w:type="spellStart"/>
      <w:r>
        <w:t>vj</w:t>
      </w:r>
      <w:proofErr w:type="spellEnd"/>
      <w:r>
        <w:t xml:space="preserve">. Tit. </w:t>
      </w:r>
      <w:proofErr w:type="spellStart"/>
      <w:r>
        <w:t>iii.</w:t>
      </w:r>
      <w:proofErr w:type="spellEnd"/>
      <w:r>
        <w:t xml:space="preserve"> dadurch der Heilig Geist </w:t>
      </w:r>
      <w:proofErr w:type="spellStart"/>
      <w:r>
        <w:t>widergebirt</w:t>
      </w:r>
      <w:proofErr w:type="spellEnd"/>
      <w:r>
        <w:t xml:space="preserve">/ </w:t>
      </w:r>
      <w:proofErr w:type="spellStart"/>
      <w:r>
        <w:t>tröst</w:t>
      </w:r>
      <w:proofErr w:type="spellEnd"/>
      <w:r>
        <w:t xml:space="preserve"> </w:t>
      </w:r>
      <w:proofErr w:type="spellStart"/>
      <w:r>
        <w:t>vnnd</w:t>
      </w:r>
      <w:proofErr w:type="spellEnd"/>
      <w:r>
        <w:t xml:space="preserve"> </w:t>
      </w:r>
      <w:proofErr w:type="spellStart"/>
      <w:r>
        <w:t>wircket</w:t>
      </w:r>
      <w:proofErr w:type="spellEnd"/>
      <w:r>
        <w:t xml:space="preserve"> wie </w:t>
      </w:r>
      <w:proofErr w:type="spellStart"/>
      <w:r>
        <w:t>vnnd</w:t>
      </w:r>
      <w:proofErr w:type="spellEnd"/>
      <w:r>
        <w:t xml:space="preserve"> wenn er will/ wie Christus spricht/ der Wind </w:t>
      </w:r>
      <w:proofErr w:type="spellStart"/>
      <w:r>
        <w:t>bleset</w:t>
      </w:r>
      <w:proofErr w:type="spellEnd"/>
      <w:r>
        <w:t xml:space="preserve"> wie er will rc. </w:t>
      </w:r>
      <w:proofErr w:type="spellStart"/>
      <w:r>
        <w:t>Drumb</w:t>
      </w:r>
      <w:proofErr w:type="spellEnd"/>
      <w:r>
        <w:t xml:space="preserve"> </w:t>
      </w:r>
      <w:proofErr w:type="spellStart"/>
      <w:r>
        <w:t>heist</w:t>
      </w:r>
      <w:proofErr w:type="spellEnd"/>
      <w:r>
        <w:t xml:space="preserve"> er </w:t>
      </w:r>
      <w:proofErr w:type="spellStart"/>
      <w:r>
        <w:t>vnns</w:t>
      </w:r>
      <w:proofErr w:type="spellEnd"/>
      <w:r>
        <w:t xml:space="preserve"> </w:t>
      </w:r>
      <w:proofErr w:type="spellStart"/>
      <w:r>
        <w:t>fleyssig</w:t>
      </w:r>
      <w:proofErr w:type="spellEnd"/>
      <w:r>
        <w:t xml:space="preserve"> am </w:t>
      </w:r>
      <w:proofErr w:type="spellStart"/>
      <w:r>
        <w:t>wort</w:t>
      </w:r>
      <w:proofErr w:type="spellEnd"/>
      <w:r>
        <w:t xml:space="preserve"> </w:t>
      </w:r>
      <w:proofErr w:type="spellStart"/>
      <w:r>
        <w:t>vnd</w:t>
      </w:r>
      <w:proofErr w:type="spellEnd"/>
      <w:r>
        <w:t xml:space="preserve"> Sacrament anhalten </w:t>
      </w:r>
      <w:proofErr w:type="spellStart"/>
      <w:r>
        <w:t>vnd</w:t>
      </w:r>
      <w:proofErr w:type="spellEnd"/>
      <w:r>
        <w:t xml:space="preserve"> wachen/ Dann wir wissen nicht welche stunde der Herr </w:t>
      </w:r>
      <w:proofErr w:type="spellStart"/>
      <w:r>
        <w:t>komen</w:t>
      </w:r>
      <w:proofErr w:type="spellEnd"/>
      <w:r>
        <w:t xml:space="preserve"> </w:t>
      </w:r>
      <w:proofErr w:type="spellStart"/>
      <w:r>
        <w:t>wirt</w:t>
      </w:r>
      <w:proofErr w:type="spellEnd"/>
      <w:r>
        <w:t xml:space="preserve">/ derwegen soll einer </w:t>
      </w:r>
      <w:proofErr w:type="spellStart"/>
      <w:r>
        <w:t>vmb</w:t>
      </w:r>
      <w:proofErr w:type="spellEnd"/>
      <w:r>
        <w:t xml:space="preserve"> eins guten Stündleins willen/ sein lebenlang gern </w:t>
      </w:r>
      <w:proofErr w:type="spellStart"/>
      <w:r>
        <w:t>vnnd</w:t>
      </w:r>
      <w:proofErr w:type="spellEnd"/>
      <w:r>
        <w:t xml:space="preserve"> mit </w:t>
      </w:r>
      <w:proofErr w:type="spellStart"/>
      <w:r>
        <w:t>fleyß</w:t>
      </w:r>
      <w:proofErr w:type="spellEnd"/>
      <w:r>
        <w:t xml:space="preserve"> Gottes </w:t>
      </w:r>
      <w:proofErr w:type="spellStart"/>
      <w:r>
        <w:t>wort</w:t>
      </w:r>
      <w:proofErr w:type="spellEnd"/>
      <w:r>
        <w:t xml:space="preserve"> hören lesen </w:t>
      </w:r>
      <w:proofErr w:type="spellStart"/>
      <w:r>
        <w:t>vnnd</w:t>
      </w:r>
      <w:proofErr w:type="spellEnd"/>
      <w:r>
        <w:t xml:space="preserve"> lernen/ wie man spricht/ </w:t>
      </w:r>
      <w:proofErr w:type="spellStart"/>
      <w:r>
        <w:t>vmb</w:t>
      </w:r>
      <w:proofErr w:type="spellEnd"/>
      <w:r>
        <w:t xml:space="preserve"> </w:t>
      </w:r>
      <w:proofErr w:type="spellStart"/>
      <w:r>
        <w:t>einr</w:t>
      </w:r>
      <w:proofErr w:type="spellEnd"/>
      <w:r>
        <w:t xml:space="preserve"> bösen stund </w:t>
      </w:r>
      <w:proofErr w:type="spellStart"/>
      <w:r>
        <w:t>sol</w:t>
      </w:r>
      <w:proofErr w:type="spellEnd"/>
      <w:r>
        <w:t xml:space="preserve"> einer ein </w:t>
      </w:r>
      <w:proofErr w:type="spellStart"/>
      <w:r>
        <w:t>gantz</w:t>
      </w:r>
      <w:proofErr w:type="spellEnd"/>
      <w:r>
        <w:t xml:space="preserve"> Jahr ein wehre tragen. </w:t>
      </w:r>
    </w:p>
    <w:p w14:paraId="25C1C4C9" w14:textId="77777777" w:rsidR="00477716" w:rsidRDefault="00477716" w:rsidP="00477716">
      <w:pPr>
        <w:pStyle w:val="StandardWeb"/>
      </w:pPr>
      <w:r>
        <w:t xml:space="preserve">Hierzu </w:t>
      </w:r>
      <w:proofErr w:type="spellStart"/>
      <w:r>
        <w:t>mercke</w:t>
      </w:r>
      <w:proofErr w:type="spellEnd"/>
      <w:r>
        <w:t xml:space="preserve"> sonderlich </w:t>
      </w:r>
      <w:proofErr w:type="spellStart"/>
      <w:r>
        <w:t>wol</w:t>
      </w:r>
      <w:proofErr w:type="spellEnd"/>
      <w:r>
        <w:t xml:space="preserve"> </w:t>
      </w:r>
      <w:proofErr w:type="spellStart"/>
      <w:r>
        <w:t>vnd</w:t>
      </w:r>
      <w:proofErr w:type="spellEnd"/>
      <w:r>
        <w:t xml:space="preserve"> </w:t>
      </w:r>
      <w:proofErr w:type="spellStart"/>
      <w:r>
        <w:t>fleysig</w:t>
      </w:r>
      <w:proofErr w:type="spellEnd"/>
      <w:r>
        <w:t xml:space="preserve"> </w:t>
      </w:r>
      <w:proofErr w:type="spellStart"/>
      <w:r>
        <w:t>wz</w:t>
      </w:r>
      <w:proofErr w:type="spellEnd"/>
      <w:r>
        <w:t xml:space="preserve"> von </w:t>
      </w:r>
      <w:proofErr w:type="spellStart"/>
      <w:r>
        <w:t>disem</w:t>
      </w:r>
      <w:proofErr w:type="spellEnd"/>
      <w:r>
        <w:t xml:space="preserve"> </w:t>
      </w:r>
      <w:proofErr w:type="spellStart"/>
      <w:r>
        <w:t>handel</w:t>
      </w:r>
      <w:proofErr w:type="spellEnd"/>
      <w:r>
        <w:t xml:space="preserve"> halt/ </w:t>
      </w:r>
      <w:proofErr w:type="spellStart"/>
      <w:r>
        <w:t>vnd</w:t>
      </w:r>
      <w:proofErr w:type="spellEnd"/>
      <w:r>
        <w:t xml:space="preserve"> </w:t>
      </w:r>
      <w:proofErr w:type="spellStart"/>
      <w:r>
        <w:t>Judicire</w:t>
      </w:r>
      <w:proofErr w:type="spellEnd"/>
      <w:r>
        <w:t xml:space="preserve"> der </w:t>
      </w:r>
      <w:proofErr w:type="spellStart"/>
      <w:r>
        <w:t>thewre</w:t>
      </w:r>
      <w:proofErr w:type="spellEnd"/>
      <w:r>
        <w:t xml:space="preserve"> </w:t>
      </w:r>
      <w:proofErr w:type="spellStart"/>
      <w:r>
        <w:t>heldt</w:t>
      </w:r>
      <w:proofErr w:type="spellEnd"/>
      <w:r>
        <w:t xml:space="preserve">. D. Mart: Luther/ seligster </w:t>
      </w:r>
      <w:proofErr w:type="spellStart"/>
      <w:r>
        <w:t>gedechtnuß</w:t>
      </w:r>
      <w:proofErr w:type="spellEnd"/>
      <w:r>
        <w:t xml:space="preserve"> (der </w:t>
      </w:r>
      <w:proofErr w:type="spellStart"/>
      <w:r>
        <w:t>disem</w:t>
      </w:r>
      <w:proofErr w:type="spellEnd"/>
      <w:r>
        <w:t xml:space="preserve"> </w:t>
      </w:r>
      <w:proofErr w:type="spellStart"/>
      <w:r>
        <w:t>grewlichen</w:t>
      </w:r>
      <w:proofErr w:type="spellEnd"/>
      <w:r>
        <w:t xml:space="preserve"> </w:t>
      </w:r>
      <w:proofErr w:type="spellStart"/>
      <w:r>
        <w:t>schwarm</w:t>
      </w:r>
      <w:proofErr w:type="spellEnd"/>
      <w:r>
        <w:t xml:space="preserve"> </w:t>
      </w:r>
      <w:proofErr w:type="spellStart"/>
      <w:r>
        <w:t>vnd</w:t>
      </w:r>
      <w:proofErr w:type="spellEnd"/>
      <w:r>
        <w:t xml:space="preserve"> </w:t>
      </w:r>
      <w:proofErr w:type="spellStart"/>
      <w:r>
        <w:t>verdamblichen</w:t>
      </w:r>
      <w:proofErr w:type="spellEnd"/>
      <w:r>
        <w:t xml:space="preserve"> </w:t>
      </w:r>
      <w:proofErr w:type="spellStart"/>
      <w:r>
        <w:t>Gottslesterung</w:t>
      </w:r>
      <w:proofErr w:type="spellEnd"/>
      <w:r>
        <w:t xml:space="preserve"> : wie auch sonst all andern </w:t>
      </w:r>
      <w:proofErr w:type="spellStart"/>
      <w:r>
        <w:t>secten</w:t>
      </w:r>
      <w:proofErr w:type="spellEnd"/>
      <w:r>
        <w:t xml:space="preserve"> </w:t>
      </w:r>
      <w:proofErr w:type="spellStart"/>
      <w:r>
        <w:t>vnd</w:t>
      </w:r>
      <w:proofErr w:type="spellEnd"/>
      <w:r>
        <w:t xml:space="preserve"> rotten : </w:t>
      </w:r>
      <w:proofErr w:type="spellStart"/>
      <w:r>
        <w:t>auffs</w:t>
      </w:r>
      <w:proofErr w:type="spellEnd"/>
      <w:r>
        <w:t xml:space="preserve"> </w:t>
      </w:r>
      <w:proofErr w:type="spellStart"/>
      <w:r>
        <w:t>gewaltigst</w:t>
      </w:r>
      <w:proofErr w:type="spellEnd"/>
      <w:r>
        <w:t xml:space="preserve"> mit </w:t>
      </w:r>
      <w:proofErr w:type="spellStart"/>
      <w:r>
        <w:t>Gotes</w:t>
      </w:r>
      <w:proofErr w:type="spellEnd"/>
      <w:r>
        <w:t xml:space="preserve"> </w:t>
      </w:r>
      <w:proofErr w:type="spellStart"/>
      <w:r>
        <w:t>wort</w:t>
      </w:r>
      <w:proofErr w:type="spellEnd"/>
      <w:r>
        <w:t xml:space="preserve"> begegnet </w:t>
      </w:r>
      <w:proofErr w:type="spellStart"/>
      <w:r>
        <w:t>vnnd</w:t>
      </w:r>
      <w:proofErr w:type="spellEnd"/>
      <w:r>
        <w:t xml:space="preserve"> denselben gar als ein </w:t>
      </w:r>
      <w:proofErr w:type="spellStart"/>
      <w:r>
        <w:t>stinckenden</w:t>
      </w:r>
      <w:proofErr w:type="spellEnd"/>
      <w:r>
        <w:t xml:space="preserve"> </w:t>
      </w:r>
      <w:proofErr w:type="spellStart"/>
      <w:r>
        <w:t>teuffels</w:t>
      </w:r>
      <w:proofErr w:type="spellEnd"/>
      <w:r>
        <w:t xml:space="preserve"> </w:t>
      </w:r>
      <w:proofErr w:type="spellStart"/>
      <w:r>
        <w:t>Gifft</w:t>
      </w:r>
      <w:proofErr w:type="spellEnd"/>
      <w:r>
        <w:t xml:space="preserve"> </w:t>
      </w:r>
      <w:proofErr w:type="spellStart"/>
      <w:r>
        <w:t>verworffen</w:t>
      </w:r>
      <w:proofErr w:type="spellEnd"/>
      <w:r>
        <w:t xml:space="preserve"> </w:t>
      </w:r>
      <w:proofErr w:type="spellStart"/>
      <w:r>
        <w:t>vnd</w:t>
      </w:r>
      <w:proofErr w:type="spellEnd"/>
      <w:r>
        <w:t xml:space="preserve"> </w:t>
      </w:r>
      <w:proofErr w:type="spellStart"/>
      <w:r>
        <w:t>verdampt</w:t>
      </w:r>
      <w:proofErr w:type="spellEnd"/>
      <w:r>
        <w:t xml:space="preserve"> hat/ Im buch de </w:t>
      </w:r>
      <w:proofErr w:type="spellStart"/>
      <w:r>
        <w:t>Concilijs</w:t>
      </w:r>
      <w:proofErr w:type="spellEnd"/>
      <w:r>
        <w:t xml:space="preserve"> spricht er </w:t>
      </w:r>
      <w:proofErr w:type="spellStart"/>
      <w:r>
        <w:t>vnter</w:t>
      </w:r>
      <w:proofErr w:type="spellEnd"/>
      <w:r>
        <w:t xml:space="preserve"> andern worten/ Also/ </w:t>
      </w:r>
      <w:proofErr w:type="spellStart"/>
      <w:r>
        <w:t>Darumb</w:t>
      </w:r>
      <w:proofErr w:type="spellEnd"/>
      <w:r>
        <w:t xml:space="preserve"> hat nun </w:t>
      </w:r>
      <w:proofErr w:type="spellStart"/>
      <w:r>
        <w:t>Eclesi.i</w:t>
      </w:r>
      <w:proofErr w:type="spellEnd"/>
      <w:r>
        <w:t xml:space="preserve">: das </w:t>
      </w:r>
      <w:proofErr w:type="spellStart"/>
      <w:r>
        <w:t>Heylige</w:t>
      </w:r>
      <w:proofErr w:type="spellEnd"/>
      <w:r>
        <w:t xml:space="preserve"> Christliche </w:t>
      </w:r>
      <w:proofErr w:type="spellStart"/>
      <w:r>
        <w:t>volck</w:t>
      </w:r>
      <w:proofErr w:type="spellEnd"/>
      <w:r>
        <w:t xml:space="preserve">/ nicht schlecht </w:t>
      </w:r>
      <w:proofErr w:type="spellStart"/>
      <w:r>
        <w:t>eusserlich</w:t>
      </w:r>
      <w:proofErr w:type="spellEnd"/>
      <w:r>
        <w:t xml:space="preserve"> </w:t>
      </w:r>
      <w:proofErr w:type="spellStart"/>
      <w:r>
        <w:t>wort</w:t>
      </w:r>
      <w:proofErr w:type="spellEnd"/>
      <w:r>
        <w:t xml:space="preserve">/ Sacrament oder </w:t>
      </w:r>
      <w:proofErr w:type="spellStart"/>
      <w:r>
        <w:t>empter</w:t>
      </w:r>
      <w:proofErr w:type="spellEnd"/>
      <w:r>
        <w:t xml:space="preserve">/ wie der </w:t>
      </w:r>
      <w:proofErr w:type="spellStart"/>
      <w:r>
        <w:t>Gottsaff</w:t>
      </w:r>
      <w:proofErr w:type="spellEnd"/>
      <w:r>
        <w:t xml:space="preserve"> </w:t>
      </w:r>
      <w:proofErr w:type="spellStart"/>
      <w:r>
        <w:t>Sathan</w:t>
      </w:r>
      <w:proofErr w:type="spellEnd"/>
      <w:r>
        <w:t xml:space="preserve"> auch </w:t>
      </w:r>
      <w:proofErr w:type="spellStart"/>
      <w:r>
        <w:t>vnd</w:t>
      </w:r>
      <w:proofErr w:type="spellEnd"/>
      <w:r>
        <w:t xml:space="preserve"> </w:t>
      </w:r>
      <w:proofErr w:type="spellStart"/>
      <w:r>
        <w:t>vil</w:t>
      </w:r>
      <w:proofErr w:type="spellEnd"/>
      <w:r>
        <w:t xml:space="preserve"> mehr hat/ die er zur </w:t>
      </w:r>
      <w:proofErr w:type="spellStart"/>
      <w:r>
        <w:t>zauberey</w:t>
      </w:r>
      <w:proofErr w:type="spellEnd"/>
      <w:r>
        <w:t xml:space="preserve"> gebraucht/ Sondern hat sie von Gott </w:t>
      </w:r>
      <w:proofErr w:type="spellStart"/>
      <w:r>
        <w:t>gebotten</w:t>
      </w:r>
      <w:proofErr w:type="spellEnd"/>
      <w:r>
        <w:t xml:space="preserve">/ </w:t>
      </w:r>
      <w:proofErr w:type="spellStart"/>
      <w:r>
        <w:t>gestiefft</w:t>
      </w:r>
      <w:proofErr w:type="spellEnd"/>
      <w:r>
        <w:t xml:space="preserve"> </w:t>
      </w:r>
      <w:proofErr w:type="spellStart"/>
      <w:r>
        <w:t>vnnd</w:t>
      </w:r>
      <w:proofErr w:type="spellEnd"/>
      <w:r>
        <w:t xml:space="preserve"> verordnet/ Also da er </w:t>
      </w:r>
      <w:proofErr w:type="spellStart"/>
      <w:r>
        <w:t>selbs</w:t>
      </w:r>
      <w:proofErr w:type="spellEnd"/>
      <w:r>
        <w:t xml:space="preserve">: kein Engel: dadurch mit dem </w:t>
      </w:r>
      <w:proofErr w:type="spellStart"/>
      <w:r>
        <w:t>Heyligen</w:t>
      </w:r>
      <w:proofErr w:type="spellEnd"/>
      <w:r>
        <w:t xml:space="preserve"> Geist </w:t>
      </w:r>
      <w:proofErr w:type="spellStart"/>
      <w:r>
        <w:t>wil</w:t>
      </w:r>
      <w:proofErr w:type="spellEnd"/>
      <w:r>
        <w:t xml:space="preserve"> </w:t>
      </w:r>
      <w:proofErr w:type="spellStart"/>
      <w:r>
        <w:t>wircken</w:t>
      </w:r>
      <w:proofErr w:type="spellEnd"/>
      <w:r>
        <w:t xml:space="preserve">. </w:t>
      </w:r>
      <w:proofErr w:type="spellStart"/>
      <w:r>
        <w:t>Vnnd</w:t>
      </w:r>
      <w:proofErr w:type="spellEnd"/>
      <w:r>
        <w:t xml:space="preserve"> soll </w:t>
      </w:r>
      <w:proofErr w:type="spellStart"/>
      <w:r>
        <w:t>nit</w:t>
      </w:r>
      <w:proofErr w:type="spellEnd"/>
      <w:r>
        <w:t xml:space="preserve"> Engel noch </w:t>
      </w:r>
      <w:proofErr w:type="spellStart"/>
      <w:r>
        <w:t>menschen</w:t>
      </w:r>
      <w:proofErr w:type="spellEnd"/>
      <w:r>
        <w:t xml:space="preserve">/ noch Creatur/ sondern/ Gottes selber Wort/ </w:t>
      </w:r>
      <w:proofErr w:type="spellStart"/>
      <w:r>
        <w:t>Tauff</w:t>
      </w:r>
      <w:proofErr w:type="spellEnd"/>
      <w:r>
        <w:t xml:space="preserve">/ Sacrament/ </w:t>
      </w:r>
      <w:proofErr w:type="spellStart"/>
      <w:r>
        <w:t>Ampt</w:t>
      </w:r>
      <w:proofErr w:type="spellEnd"/>
      <w:r>
        <w:t xml:space="preserve"> </w:t>
      </w:r>
      <w:proofErr w:type="spellStart"/>
      <w:r>
        <w:t>vnnd</w:t>
      </w:r>
      <w:proofErr w:type="spellEnd"/>
      <w:r>
        <w:t xml:space="preserve"> </w:t>
      </w:r>
      <w:proofErr w:type="spellStart"/>
      <w:r>
        <w:t>vergebung</w:t>
      </w:r>
      <w:proofErr w:type="spellEnd"/>
      <w:r>
        <w:t xml:space="preserve"> oder Absolution </w:t>
      </w:r>
      <w:proofErr w:type="spellStart"/>
      <w:r>
        <w:t>heyssen</w:t>
      </w:r>
      <w:proofErr w:type="spellEnd"/>
      <w:r>
        <w:t xml:space="preserve">/ on das ers </w:t>
      </w:r>
      <w:proofErr w:type="spellStart"/>
      <w:r>
        <w:t>wil</w:t>
      </w:r>
      <w:proofErr w:type="spellEnd"/>
      <w:r>
        <w:t xml:space="preserve"> thun/ </w:t>
      </w:r>
      <w:proofErr w:type="spellStart"/>
      <w:r>
        <w:t>vnns</w:t>
      </w:r>
      <w:proofErr w:type="spellEnd"/>
      <w:r>
        <w:t xml:space="preserve"> armen schwachen blöden </w:t>
      </w:r>
      <w:proofErr w:type="spellStart"/>
      <w:r>
        <w:t>menschen</w:t>
      </w:r>
      <w:proofErr w:type="spellEnd"/>
      <w:r>
        <w:t xml:space="preserve"> zu </w:t>
      </w:r>
      <w:proofErr w:type="spellStart"/>
      <w:r>
        <w:t>trost</w:t>
      </w:r>
      <w:proofErr w:type="spellEnd"/>
      <w:r>
        <w:t xml:space="preserve"> </w:t>
      </w:r>
      <w:proofErr w:type="spellStart"/>
      <w:r>
        <w:t>vnd</w:t>
      </w:r>
      <w:proofErr w:type="spellEnd"/>
      <w:r>
        <w:t xml:space="preserve"> gut/ Nicht durch seine </w:t>
      </w:r>
      <w:proofErr w:type="spellStart"/>
      <w:r>
        <w:t>blösse</w:t>
      </w:r>
      <w:proofErr w:type="spellEnd"/>
      <w:r>
        <w:t xml:space="preserve"> erscheinende helle </w:t>
      </w:r>
      <w:proofErr w:type="spellStart"/>
      <w:r>
        <w:t>Maiestet</w:t>
      </w:r>
      <w:proofErr w:type="spellEnd"/>
      <w:r>
        <w:t xml:space="preserve"> (denn wer </w:t>
      </w:r>
      <w:proofErr w:type="spellStart"/>
      <w:r>
        <w:t>könte</w:t>
      </w:r>
      <w:proofErr w:type="spellEnd"/>
      <w:r>
        <w:t xml:space="preserve"> dieselbige in solchem sündlichen armen </w:t>
      </w:r>
      <w:proofErr w:type="spellStart"/>
      <w:r>
        <w:t>fleysch</w:t>
      </w:r>
      <w:proofErr w:type="spellEnd"/>
      <w:r>
        <w:t xml:space="preserve"> ein </w:t>
      </w:r>
      <w:proofErr w:type="spellStart"/>
      <w:r>
        <w:t>augenblick</w:t>
      </w:r>
      <w:proofErr w:type="spellEnd"/>
      <w:r>
        <w:t xml:space="preserve"> leiden? wie Moyses sagt/ Non </w:t>
      </w:r>
      <w:proofErr w:type="spellStart"/>
      <w:r>
        <w:t>uidebit</w:t>
      </w:r>
      <w:proofErr w:type="spellEnd"/>
      <w:r>
        <w:t xml:space="preserve"> me homo et </w:t>
      </w:r>
      <w:proofErr w:type="spellStart"/>
      <w:r>
        <w:t>niuet</w:t>
      </w:r>
      <w:proofErr w:type="spellEnd"/>
      <w:r>
        <w:t xml:space="preserve">.) Sondern er </w:t>
      </w:r>
      <w:proofErr w:type="spellStart"/>
      <w:r>
        <w:t>wils</w:t>
      </w:r>
      <w:proofErr w:type="spellEnd"/>
      <w:r>
        <w:t xml:space="preserve"> thun/ durch </w:t>
      </w:r>
      <w:proofErr w:type="spellStart"/>
      <w:r>
        <w:t>leydliche</w:t>
      </w:r>
      <w:proofErr w:type="spellEnd"/>
      <w:r>
        <w:t xml:space="preserve">/ </w:t>
      </w:r>
      <w:proofErr w:type="spellStart"/>
      <w:r>
        <w:t>seuberliche</w:t>
      </w:r>
      <w:proofErr w:type="spellEnd"/>
      <w:r>
        <w:t xml:space="preserve">/ liebliche mittel die </w:t>
      </w:r>
      <w:proofErr w:type="spellStart"/>
      <w:r>
        <w:t>nit</w:t>
      </w:r>
      <w:proofErr w:type="spellEnd"/>
      <w:r>
        <w:t xml:space="preserve"> </w:t>
      </w:r>
      <w:proofErr w:type="spellStart"/>
      <w:r>
        <w:t>wol</w:t>
      </w:r>
      <w:proofErr w:type="spellEnd"/>
      <w:r>
        <w:t xml:space="preserve"> von </w:t>
      </w:r>
      <w:proofErr w:type="spellStart"/>
      <w:r>
        <w:t>vnns</w:t>
      </w:r>
      <w:proofErr w:type="spellEnd"/>
      <w:r>
        <w:t xml:space="preserve"> </w:t>
      </w:r>
      <w:proofErr w:type="spellStart"/>
      <w:r>
        <w:t>selbs</w:t>
      </w:r>
      <w:proofErr w:type="spellEnd"/>
      <w:r>
        <w:t xml:space="preserve"> </w:t>
      </w:r>
      <w:proofErr w:type="spellStart"/>
      <w:r>
        <w:t>kenten</w:t>
      </w:r>
      <w:proofErr w:type="spellEnd"/>
      <w:r>
        <w:t xml:space="preserve"> besser </w:t>
      </w:r>
      <w:proofErr w:type="spellStart"/>
      <w:r>
        <w:t>erwelet</w:t>
      </w:r>
      <w:proofErr w:type="spellEnd"/>
      <w:r>
        <w:t xml:space="preserve"> werden/ Als das ein </w:t>
      </w:r>
      <w:proofErr w:type="spellStart"/>
      <w:r>
        <w:t>from</w:t>
      </w:r>
      <w:proofErr w:type="spellEnd"/>
      <w:r>
        <w:t xml:space="preserve"> gütig </w:t>
      </w:r>
      <w:proofErr w:type="spellStart"/>
      <w:r>
        <w:t>mensch</w:t>
      </w:r>
      <w:proofErr w:type="spellEnd"/>
      <w:r>
        <w:t xml:space="preserve"> mit </w:t>
      </w:r>
      <w:proofErr w:type="spellStart"/>
      <w:r>
        <w:t>vns</w:t>
      </w:r>
      <w:proofErr w:type="spellEnd"/>
      <w:r>
        <w:t xml:space="preserve"> redet/ predigt die </w:t>
      </w:r>
      <w:proofErr w:type="spellStart"/>
      <w:r>
        <w:t>hend</w:t>
      </w:r>
      <w:proofErr w:type="spellEnd"/>
      <w:r>
        <w:t xml:space="preserve"> </w:t>
      </w:r>
      <w:proofErr w:type="spellStart"/>
      <w:r>
        <w:t>aufflegt</w:t>
      </w:r>
      <w:proofErr w:type="spellEnd"/>
      <w:r>
        <w:t xml:space="preserve"> Sünde vergibt/ </w:t>
      </w:r>
      <w:proofErr w:type="spellStart"/>
      <w:r>
        <w:t>teuffet</w:t>
      </w:r>
      <w:proofErr w:type="spellEnd"/>
      <w:r>
        <w:t xml:space="preserve"> </w:t>
      </w:r>
      <w:proofErr w:type="spellStart"/>
      <w:r>
        <w:t>brot</w:t>
      </w:r>
      <w:proofErr w:type="spellEnd"/>
      <w:r>
        <w:t xml:space="preserve"> </w:t>
      </w:r>
      <w:proofErr w:type="spellStart"/>
      <w:r>
        <w:t>vnd</w:t>
      </w:r>
      <w:proofErr w:type="spellEnd"/>
      <w:r>
        <w:t xml:space="preserve"> wein gibt zu essen </w:t>
      </w:r>
      <w:proofErr w:type="spellStart"/>
      <w:r>
        <w:t>vnd</w:t>
      </w:r>
      <w:proofErr w:type="spellEnd"/>
      <w:r>
        <w:t xml:space="preserve"> </w:t>
      </w:r>
      <w:proofErr w:type="spellStart"/>
      <w:r>
        <w:t>zutrincken</w:t>
      </w:r>
      <w:proofErr w:type="spellEnd"/>
      <w:r>
        <w:t xml:space="preserve">. Wer </w:t>
      </w:r>
      <w:proofErr w:type="spellStart"/>
      <w:r>
        <w:t>kan</w:t>
      </w:r>
      <w:proofErr w:type="spellEnd"/>
      <w:r>
        <w:t xml:space="preserve"> sich für solchen lieblichen formen entsetzen </w:t>
      </w:r>
      <w:proofErr w:type="spellStart"/>
      <w:r>
        <w:t>vnd</w:t>
      </w:r>
      <w:proofErr w:type="spellEnd"/>
      <w:r>
        <w:t xml:space="preserve"> nicht </w:t>
      </w:r>
      <w:proofErr w:type="spellStart"/>
      <w:r>
        <w:t>vil</w:t>
      </w:r>
      <w:proofErr w:type="spellEnd"/>
      <w:r>
        <w:t xml:space="preserve"> mehr sich von </w:t>
      </w:r>
      <w:proofErr w:type="spellStart"/>
      <w:r>
        <w:t>hertzen</w:t>
      </w:r>
      <w:proofErr w:type="spellEnd"/>
      <w:r>
        <w:t xml:space="preserve"> </w:t>
      </w:r>
      <w:proofErr w:type="spellStart"/>
      <w:r>
        <w:t>frewen</w:t>
      </w:r>
      <w:proofErr w:type="spellEnd"/>
      <w:r>
        <w:t xml:space="preserve">? </w:t>
      </w:r>
      <w:proofErr w:type="spellStart"/>
      <w:r>
        <w:t>Wolan</w:t>
      </w:r>
      <w:proofErr w:type="spellEnd"/>
      <w:r>
        <w:t xml:space="preserve"> das geschicht </w:t>
      </w:r>
      <w:proofErr w:type="spellStart"/>
      <w:r>
        <w:t>vnns</w:t>
      </w:r>
      <w:proofErr w:type="spellEnd"/>
      <w:r>
        <w:t xml:space="preserve"> blöden </w:t>
      </w:r>
      <w:proofErr w:type="spellStart"/>
      <w:r>
        <w:t>menschen</w:t>
      </w:r>
      <w:proofErr w:type="spellEnd"/>
      <w:r>
        <w:t xml:space="preserve"> zu gut/ darinn wir sehen/ wie Gott/ als mit lieben </w:t>
      </w:r>
      <w:proofErr w:type="spellStart"/>
      <w:r>
        <w:t>kindern</w:t>
      </w:r>
      <w:proofErr w:type="spellEnd"/>
      <w:r>
        <w:t xml:space="preserve"> </w:t>
      </w:r>
      <w:proofErr w:type="spellStart"/>
      <w:r>
        <w:t>vmbgeht</w:t>
      </w:r>
      <w:proofErr w:type="spellEnd"/>
      <w:r>
        <w:t xml:space="preserve"> </w:t>
      </w:r>
      <w:proofErr w:type="spellStart"/>
      <w:r>
        <w:t>vnnd</w:t>
      </w:r>
      <w:proofErr w:type="spellEnd"/>
      <w:r>
        <w:t xml:space="preserve"> nicht will : wie er </w:t>
      </w:r>
      <w:proofErr w:type="spellStart"/>
      <w:r>
        <w:t>wol</w:t>
      </w:r>
      <w:proofErr w:type="spellEnd"/>
      <w:r>
        <w:t xml:space="preserve"> recht </w:t>
      </w:r>
      <w:proofErr w:type="spellStart"/>
      <w:r>
        <w:t>hette</w:t>
      </w:r>
      <w:proofErr w:type="spellEnd"/>
      <w:r>
        <w:t xml:space="preserve"> : </w:t>
      </w:r>
      <w:proofErr w:type="spellStart"/>
      <w:r>
        <w:t>Maiestetisch</w:t>
      </w:r>
      <w:proofErr w:type="spellEnd"/>
      <w:r>
        <w:t xml:space="preserve"> mit </w:t>
      </w:r>
      <w:proofErr w:type="spellStart"/>
      <w:r>
        <w:t>vns</w:t>
      </w:r>
      <w:proofErr w:type="spellEnd"/>
      <w:r>
        <w:t xml:space="preserve"> handeln/ </w:t>
      </w:r>
      <w:proofErr w:type="spellStart"/>
      <w:r>
        <w:t>vnnd</w:t>
      </w:r>
      <w:proofErr w:type="spellEnd"/>
      <w:r>
        <w:t xml:space="preserve"> doch darunter seine </w:t>
      </w:r>
      <w:proofErr w:type="spellStart"/>
      <w:r>
        <w:t>Maiestetische</w:t>
      </w:r>
      <w:proofErr w:type="spellEnd"/>
      <w:r>
        <w:t xml:space="preserve"> Göttliche </w:t>
      </w:r>
      <w:proofErr w:type="spellStart"/>
      <w:r>
        <w:t>werck</w:t>
      </w:r>
      <w:proofErr w:type="spellEnd"/>
      <w:r>
        <w:t xml:space="preserve"> macht </w:t>
      </w:r>
      <w:proofErr w:type="spellStart"/>
      <w:r>
        <w:t>vnd</w:t>
      </w:r>
      <w:proofErr w:type="spellEnd"/>
      <w:r>
        <w:t xml:space="preserve"> </w:t>
      </w:r>
      <w:proofErr w:type="spellStart"/>
      <w:r>
        <w:t>gewalt</w:t>
      </w:r>
      <w:proofErr w:type="spellEnd"/>
      <w:r>
        <w:t xml:space="preserve"> </w:t>
      </w:r>
      <w:proofErr w:type="spellStart"/>
      <w:r>
        <w:t>vbet</w:t>
      </w:r>
      <w:proofErr w:type="spellEnd"/>
      <w:r>
        <w:t xml:space="preserve">/ als Sünde vergeben/ </w:t>
      </w:r>
      <w:proofErr w:type="spellStart"/>
      <w:r>
        <w:t>sünd</w:t>
      </w:r>
      <w:proofErr w:type="spellEnd"/>
      <w:r>
        <w:t xml:space="preserve"> </w:t>
      </w:r>
      <w:proofErr w:type="spellStart"/>
      <w:r>
        <w:t>außfegen</w:t>
      </w:r>
      <w:proofErr w:type="spellEnd"/>
      <w:r>
        <w:t xml:space="preserve">/ todt </w:t>
      </w:r>
      <w:proofErr w:type="spellStart"/>
      <w:r>
        <w:t>wegnemen</w:t>
      </w:r>
      <w:proofErr w:type="spellEnd"/>
      <w:r>
        <w:t xml:space="preserve">/ </w:t>
      </w:r>
      <w:proofErr w:type="spellStart"/>
      <w:r>
        <w:t>gnad</w:t>
      </w:r>
      <w:proofErr w:type="spellEnd"/>
      <w:r>
        <w:t xml:space="preserve"> </w:t>
      </w:r>
      <w:proofErr w:type="spellStart"/>
      <w:r>
        <w:t>vnd</w:t>
      </w:r>
      <w:proofErr w:type="spellEnd"/>
      <w:r>
        <w:t xml:space="preserve"> ewiges leben </w:t>
      </w:r>
      <w:proofErr w:type="spellStart"/>
      <w:r>
        <w:t>schencken</w:t>
      </w:r>
      <w:proofErr w:type="spellEnd"/>
      <w:r>
        <w:t xml:space="preserve"> rc. Summa was Gott </w:t>
      </w:r>
      <w:proofErr w:type="spellStart"/>
      <w:r>
        <w:t>heyst</w:t>
      </w:r>
      <w:proofErr w:type="spellEnd"/>
      <w:r>
        <w:t xml:space="preserve"> schaffet </w:t>
      </w:r>
      <w:proofErr w:type="spellStart"/>
      <w:r>
        <w:t>vnnd</w:t>
      </w:r>
      <w:proofErr w:type="spellEnd"/>
      <w:r>
        <w:t xml:space="preserve"> verordnet/ das sollen wir mit allen </w:t>
      </w:r>
      <w:proofErr w:type="spellStart"/>
      <w:r>
        <w:t>freuden</w:t>
      </w:r>
      <w:proofErr w:type="spellEnd"/>
      <w:r>
        <w:t xml:space="preserve"> </w:t>
      </w:r>
      <w:proofErr w:type="spellStart"/>
      <w:r>
        <w:t>vnd</w:t>
      </w:r>
      <w:proofErr w:type="spellEnd"/>
      <w:r>
        <w:t xml:space="preserve"> </w:t>
      </w:r>
      <w:proofErr w:type="spellStart"/>
      <w:r>
        <w:t>danckbarkeit</w:t>
      </w:r>
      <w:proofErr w:type="spellEnd"/>
      <w:r>
        <w:t xml:space="preserve"> </w:t>
      </w:r>
      <w:proofErr w:type="spellStart"/>
      <w:r>
        <w:t>aunemen</w:t>
      </w:r>
      <w:proofErr w:type="spellEnd"/>
      <w:r>
        <w:t xml:space="preserve">/ lieben/ loben/ Ja vor hoher </w:t>
      </w:r>
      <w:proofErr w:type="spellStart"/>
      <w:r>
        <w:t>heilthumb</w:t>
      </w:r>
      <w:proofErr w:type="spellEnd"/>
      <w:r>
        <w:t xml:space="preserve"> halten </w:t>
      </w:r>
      <w:proofErr w:type="spellStart"/>
      <w:r>
        <w:t>vnnd</w:t>
      </w:r>
      <w:proofErr w:type="spellEnd"/>
      <w:r>
        <w:t xml:space="preserve"> </w:t>
      </w:r>
      <w:proofErr w:type="spellStart"/>
      <w:r>
        <w:t>vns</w:t>
      </w:r>
      <w:proofErr w:type="spellEnd"/>
      <w:r>
        <w:t xml:space="preserve"> lieber lassen sein weder </w:t>
      </w:r>
      <w:proofErr w:type="spellStart"/>
      <w:r>
        <w:t>Himel</w:t>
      </w:r>
      <w:proofErr w:type="spellEnd"/>
      <w:r>
        <w:t xml:space="preserve"> </w:t>
      </w:r>
      <w:proofErr w:type="spellStart"/>
      <w:r>
        <w:t>vnd</w:t>
      </w:r>
      <w:proofErr w:type="spellEnd"/>
      <w:r>
        <w:t xml:space="preserve"> Erden ist/ Als mit </w:t>
      </w:r>
      <w:proofErr w:type="spellStart"/>
      <w:r>
        <w:t>wasser</w:t>
      </w:r>
      <w:proofErr w:type="spellEnd"/>
      <w:r>
        <w:t xml:space="preserve"> </w:t>
      </w:r>
      <w:proofErr w:type="spellStart"/>
      <w:r>
        <w:t>tauffen</w:t>
      </w:r>
      <w:proofErr w:type="spellEnd"/>
      <w:r>
        <w:t xml:space="preserve">/ </w:t>
      </w:r>
      <w:proofErr w:type="spellStart"/>
      <w:r>
        <w:t>brot</w:t>
      </w:r>
      <w:proofErr w:type="spellEnd"/>
      <w:r>
        <w:t xml:space="preserve"> </w:t>
      </w:r>
      <w:proofErr w:type="spellStart"/>
      <w:r>
        <w:t>vnd</w:t>
      </w:r>
      <w:proofErr w:type="spellEnd"/>
      <w:r>
        <w:t xml:space="preserve"> wein/ das ist Christus leib </w:t>
      </w:r>
      <w:proofErr w:type="spellStart"/>
      <w:r>
        <w:t>vnd</w:t>
      </w:r>
      <w:proofErr w:type="spellEnd"/>
      <w:r>
        <w:t xml:space="preserve"> </w:t>
      </w:r>
      <w:proofErr w:type="spellStart"/>
      <w:r>
        <w:t>blut</w:t>
      </w:r>
      <w:proofErr w:type="spellEnd"/>
      <w:r>
        <w:t xml:space="preserve"> geniessen/ Item </w:t>
      </w:r>
      <w:proofErr w:type="spellStart"/>
      <w:r>
        <w:t>dz</w:t>
      </w:r>
      <w:proofErr w:type="spellEnd"/>
      <w:r>
        <w:t xml:space="preserve"> </w:t>
      </w:r>
      <w:proofErr w:type="spellStart"/>
      <w:r>
        <w:t>muntliche</w:t>
      </w:r>
      <w:proofErr w:type="spellEnd"/>
      <w:r>
        <w:t xml:space="preserve"> </w:t>
      </w:r>
      <w:proofErr w:type="spellStart"/>
      <w:r>
        <w:t>wort</w:t>
      </w:r>
      <w:proofErr w:type="spellEnd"/>
      <w:r>
        <w:t xml:space="preserve"> eins </w:t>
      </w:r>
      <w:proofErr w:type="spellStart"/>
      <w:r>
        <w:t>menschen</w:t>
      </w:r>
      <w:proofErr w:type="spellEnd"/>
      <w:r>
        <w:t xml:space="preserve">/ </w:t>
      </w:r>
      <w:proofErr w:type="spellStart"/>
      <w:r>
        <w:t>hende</w:t>
      </w:r>
      <w:proofErr w:type="spellEnd"/>
      <w:r>
        <w:t xml:space="preserve"> </w:t>
      </w:r>
      <w:proofErr w:type="spellStart"/>
      <w:r>
        <w:t>aufflegen</w:t>
      </w:r>
      <w:proofErr w:type="spellEnd"/>
      <w:r>
        <w:t xml:space="preserve"> zur </w:t>
      </w:r>
      <w:proofErr w:type="spellStart"/>
      <w:r>
        <w:t>vergebung</w:t>
      </w:r>
      <w:proofErr w:type="spellEnd"/>
      <w:r>
        <w:t xml:space="preserve"> </w:t>
      </w:r>
      <w:proofErr w:type="spellStart"/>
      <w:r>
        <w:t>prauchen</w:t>
      </w:r>
      <w:proofErr w:type="spellEnd"/>
      <w:r>
        <w:t xml:space="preserve">/ rc. </w:t>
      </w:r>
    </w:p>
    <w:p w14:paraId="15A71A0E" w14:textId="77777777" w:rsidR="00477716" w:rsidRDefault="00477716" w:rsidP="00477716">
      <w:pPr>
        <w:pStyle w:val="StandardWeb"/>
      </w:pPr>
      <w:r>
        <w:t xml:space="preserve">Denn Gott will hiemit selber </w:t>
      </w:r>
      <w:proofErr w:type="spellStart"/>
      <w:r>
        <w:t>wircken</w:t>
      </w:r>
      <w:proofErr w:type="spellEnd"/>
      <w:r>
        <w:t xml:space="preserve"> </w:t>
      </w:r>
      <w:proofErr w:type="spellStart"/>
      <w:r>
        <w:t>vnd</w:t>
      </w:r>
      <w:proofErr w:type="spellEnd"/>
      <w:r>
        <w:t xml:space="preserve"> soll sein </w:t>
      </w:r>
      <w:proofErr w:type="spellStart"/>
      <w:r>
        <w:t>wasser</w:t>
      </w:r>
      <w:proofErr w:type="spellEnd"/>
      <w:r>
        <w:t xml:space="preserve">/ </w:t>
      </w:r>
      <w:proofErr w:type="spellStart"/>
      <w:r>
        <w:t>wort</w:t>
      </w:r>
      <w:proofErr w:type="spellEnd"/>
      <w:r>
        <w:t xml:space="preserve">/ </w:t>
      </w:r>
      <w:proofErr w:type="spellStart"/>
      <w:r>
        <w:t>handt</w:t>
      </w:r>
      <w:proofErr w:type="spellEnd"/>
      <w:r>
        <w:t xml:space="preserve"> </w:t>
      </w:r>
      <w:proofErr w:type="spellStart"/>
      <w:r>
        <w:t>brodt</w:t>
      </w:r>
      <w:proofErr w:type="spellEnd"/>
      <w:r>
        <w:t xml:space="preserve"> </w:t>
      </w:r>
      <w:proofErr w:type="spellStart"/>
      <w:r>
        <w:t>vnnd</w:t>
      </w:r>
      <w:proofErr w:type="spellEnd"/>
      <w:r>
        <w:t xml:space="preserve"> wein sein/ dadurch er dich wölle </w:t>
      </w:r>
      <w:proofErr w:type="spellStart"/>
      <w:r>
        <w:t>heyligen</w:t>
      </w:r>
      <w:proofErr w:type="spellEnd"/>
      <w:r>
        <w:t xml:space="preserve"> </w:t>
      </w:r>
      <w:proofErr w:type="spellStart"/>
      <w:r>
        <w:t>vnd</w:t>
      </w:r>
      <w:proofErr w:type="spellEnd"/>
      <w:r>
        <w:t xml:space="preserve"> seligen in Christo/ der </w:t>
      </w:r>
      <w:proofErr w:type="spellStart"/>
      <w:r>
        <w:t>vns</w:t>
      </w:r>
      <w:proofErr w:type="spellEnd"/>
      <w:r>
        <w:t xml:space="preserve"> </w:t>
      </w:r>
      <w:proofErr w:type="spellStart"/>
      <w:r>
        <w:t>solchs</w:t>
      </w:r>
      <w:proofErr w:type="spellEnd"/>
      <w:r>
        <w:t xml:space="preserve"> erworben </w:t>
      </w:r>
      <w:proofErr w:type="spellStart"/>
      <w:r>
        <w:t>vnnd</w:t>
      </w:r>
      <w:proofErr w:type="spellEnd"/>
      <w:r>
        <w:t xml:space="preserve"> den </w:t>
      </w:r>
      <w:proofErr w:type="spellStart"/>
      <w:r>
        <w:t>Heyligen</w:t>
      </w:r>
      <w:proofErr w:type="spellEnd"/>
      <w:r>
        <w:t xml:space="preserve"> Geist vom Vatter zu solchem </w:t>
      </w:r>
      <w:proofErr w:type="spellStart"/>
      <w:r>
        <w:t>werck</w:t>
      </w:r>
      <w:proofErr w:type="spellEnd"/>
      <w:r>
        <w:t xml:space="preserve"> gegeben hat/ </w:t>
      </w:r>
      <w:proofErr w:type="spellStart"/>
      <w:r>
        <w:t>Kurtzumb</w:t>
      </w:r>
      <w:proofErr w:type="spellEnd"/>
      <w:r>
        <w:t xml:space="preserve">/ Man soll seinem </w:t>
      </w:r>
      <w:proofErr w:type="spellStart"/>
      <w:r>
        <w:t>wort</w:t>
      </w:r>
      <w:proofErr w:type="spellEnd"/>
      <w:r>
        <w:t xml:space="preserve"> gehorchen/ man </w:t>
      </w:r>
      <w:proofErr w:type="spellStart"/>
      <w:r>
        <w:t>sol</w:t>
      </w:r>
      <w:proofErr w:type="spellEnd"/>
      <w:r>
        <w:t xml:space="preserve"> seine Sacrament brauchen/ man </w:t>
      </w:r>
      <w:proofErr w:type="spellStart"/>
      <w:r>
        <w:t>sol</w:t>
      </w:r>
      <w:proofErr w:type="spellEnd"/>
      <w:r>
        <w:t xml:space="preserve"> seine Kirchen ehren/ So </w:t>
      </w:r>
      <w:proofErr w:type="spellStart"/>
      <w:r>
        <w:t>wil</w:t>
      </w:r>
      <w:proofErr w:type="spellEnd"/>
      <w:r>
        <w:t xml:space="preserve"> ers </w:t>
      </w:r>
      <w:proofErr w:type="spellStart"/>
      <w:r>
        <w:t>genedig</w:t>
      </w:r>
      <w:proofErr w:type="spellEnd"/>
      <w:r>
        <w:t xml:space="preserve"> </w:t>
      </w:r>
      <w:proofErr w:type="spellStart"/>
      <w:r>
        <w:t>vnnd</w:t>
      </w:r>
      <w:proofErr w:type="spellEnd"/>
      <w:r>
        <w:t xml:space="preserve"> </w:t>
      </w:r>
      <w:proofErr w:type="spellStart"/>
      <w:r>
        <w:t>sanfft</w:t>
      </w:r>
      <w:proofErr w:type="spellEnd"/>
      <w:r>
        <w:t xml:space="preserve"> genug machen/ auch </w:t>
      </w:r>
      <w:proofErr w:type="spellStart"/>
      <w:r>
        <w:t>gnediger</w:t>
      </w:r>
      <w:proofErr w:type="spellEnd"/>
      <w:r>
        <w:t xml:space="preserve"> </w:t>
      </w:r>
      <w:proofErr w:type="spellStart"/>
      <w:r>
        <w:t>vnd</w:t>
      </w:r>
      <w:proofErr w:type="spellEnd"/>
      <w:r>
        <w:t xml:space="preserve"> </w:t>
      </w:r>
      <w:proofErr w:type="spellStart"/>
      <w:r>
        <w:t>senffter</w:t>
      </w:r>
      <w:proofErr w:type="spellEnd"/>
      <w:r>
        <w:t xml:space="preserve">/ weder wirs </w:t>
      </w:r>
      <w:proofErr w:type="spellStart"/>
      <w:r>
        <w:t>künten</w:t>
      </w:r>
      <w:proofErr w:type="spellEnd"/>
      <w:r>
        <w:t xml:space="preserve"> </w:t>
      </w:r>
      <w:proofErr w:type="spellStart"/>
      <w:r>
        <w:t>begeren</w:t>
      </w:r>
      <w:proofErr w:type="spellEnd"/>
      <w:r>
        <w:t xml:space="preserve">/ denn es </w:t>
      </w:r>
      <w:proofErr w:type="spellStart"/>
      <w:r>
        <w:t>heyst</w:t>
      </w:r>
      <w:proofErr w:type="spellEnd"/>
      <w:r>
        <w:t xml:space="preserve">/ Ich bin dein </w:t>
      </w:r>
      <w:proofErr w:type="spellStart"/>
      <w:r>
        <w:t>Got</w:t>
      </w:r>
      <w:proofErr w:type="spellEnd"/>
      <w:r>
        <w:t xml:space="preserve">/ du </w:t>
      </w:r>
      <w:proofErr w:type="spellStart"/>
      <w:r>
        <w:t>solt</w:t>
      </w:r>
      <w:proofErr w:type="spellEnd"/>
      <w:r>
        <w:t xml:space="preserve"> kein andere Götter haben/ </w:t>
      </w:r>
      <w:proofErr w:type="spellStart"/>
      <w:r>
        <w:t>Heyst</w:t>
      </w:r>
      <w:proofErr w:type="spellEnd"/>
      <w:r>
        <w:t xml:space="preserve"> auch/ </w:t>
      </w:r>
      <w:proofErr w:type="spellStart"/>
      <w:r>
        <w:t>disen</w:t>
      </w:r>
      <w:proofErr w:type="spellEnd"/>
      <w:r>
        <w:t xml:space="preserve"> </w:t>
      </w:r>
      <w:proofErr w:type="spellStart"/>
      <w:r>
        <w:t>solt</w:t>
      </w:r>
      <w:proofErr w:type="spellEnd"/>
      <w:r>
        <w:t xml:space="preserve"> </w:t>
      </w:r>
      <w:proofErr w:type="spellStart"/>
      <w:r>
        <w:t>jr</w:t>
      </w:r>
      <w:proofErr w:type="spellEnd"/>
      <w:r>
        <w:t xml:space="preserve"> hören </w:t>
      </w:r>
      <w:proofErr w:type="spellStart"/>
      <w:r>
        <w:t>vnd</w:t>
      </w:r>
      <w:proofErr w:type="spellEnd"/>
      <w:r>
        <w:t xml:space="preserve"> keinen andern/ Item es </w:t>
      </w:r>
      <w:proofErr w:type="spellStart"/>
      <w:r>
        <w:t>heist</w:t>
      </w:r>
      <w:proofErr w:type="spellEnd"/>
      <w:r>
        <w:t xml:space="preserve">/ Der glaube </w:t>
      </w:r>
      <w:proofErr w:type="spellStart"/>
      <w:r>
        <w:t>kompt</w:t>
      </w:r>
      <w:proofErr w:type="spellEnd"/>
      <w:r>
        <w:t xml:space="preserve"> </w:t>
      </w:r>
      <w:proofErr w:type="spellStart"/>
      <w:r>
        <w:t>auß</w:t>
      </w:r>
      <w:proofErr w:type="spellEnd"/>
      <w:r>
        <w:t xml:space="preserve"> dem gehör durchs </w:t>
      </w:r>
      <w:proofErr w:type="spellStart"/>
      <w:r>
        <w:t>wort</w:t>
      </w:r>
      <w:proofErr w:type="spellEnd"/>
      <w:r>
        <w:t xml:space="preserve"> Gottes. Dergleichen sagt auch der </w:t>
      </w:r>
      <w:proofErr w:type="spellStart"/>
      <w:r>
        <w:t>Heylig</w:t>
      </w:r>
      <w:proofErr w:type="spellEnd"/>
      <w:r>
        <w:t xml:space="preserve"> Augustinus/ </w:t>
      </w:r>
      <w:proofErr w:type="spellStart"/>
      <w:r>
        <w:t>fragent</w:t>
      </w:r>
      <w:proofErr w:type="spellEnd"/>
      <w:r>
        <w:t xml:space="preserve"> Versuchen wir nicht den/ welchen wir geglaubt haben? so wir die </w:t>
      </w:r>
      <w:proofErr w:type="spellStart"/>
      <w:r>
        <w:t>kirchen</w:t>
      </w:r>
      <w:proofErr w:type="spellEnd"/>
      <w:r>
        <w:t xml:space="preserve"> meiden zuhören </w:t>
      </w:r>
      <w:proofErr w:type="spellStart"/>
      <w:r>
        <w:t>vnnd</w:t>
      </w:r>
      <w:proofErr w:type="spellEnd"/>
      <w:r>
        <w:t xml:space="preserve"> zulernen das </w:t>
      </w:r>
      <w:proofErr w:type="spellStart"/>
      <w:r>
        <w:t>Euangelium</w:t>
      </w:r>
      <w:proofErr w:type="spellEnd"/>
      <w:r>
        <w:t xml:space="preserve">/ Sondern wollen harren </w:t>
      </w:r>
      <w:proofErr w:type="spellStart"/>
      <w:r>
        <w:t>vnd</w:t>
      </w:r>
      <w:proofErr w:type="spellEnd"/>
      <w:r>
        <w:t xml:space="preserve"> warten biß wir </w:t>
      </w:r>
      <w:proofErr w:type="spellStart"/>
      <w:r>
        <w:t>entzuckt</w:t>
      </w:r>
      <w:proofErr w:type="spellEnd"/>
      <w:r>
        <w:t xml:space="preserve"> werden in dritten </w:t>
      </w:r>
      <w:proofErr w:type="spellStart"/>
      <w:r>
        <w:t>Himl</w:t>
      </w:r>
      <w:proofErr w:type="spellEnd"/>
      <w:r>
        <w:t xml:space="preserve"> wie Sanct Paulus/ </w:t>
      </w:r>
      <w:proofErr w:type="spellStart"/>
      <w:r>
        <w:t>Billich</w:t>
      </w:r>
      <w:proofErr w:type="spellEnd"/>
      <w:r>
        <w:t xml:space="preserve"> hüten wir </w:t>
      </w:r>
      <w:proofErr w:type="spellStart"/>
      <w:r>
        <w:t>vnns</w:t>
      </w:r>
      <w:proofErr w:type="spellEnd"/>
      <w:r>
        <w:t xml:space="preserve"> für solchen hochfertigsten </w:t>
      </w:r>
      <w:proofErr w:type="spellStart"/>
      <w:r>
        <w:t>vnd</w:t>
      </w:r>
      <w:proofErr w:type="spellEnd"/>
      <w:r>
        <w:t xml:space="preserve"> </w:t>
      </w:r>
      <w:proofErr w:type="spellStart"/>
      <w:r>
        <w:t>geferischen</w:t>
      </w:r>
      <w:proofErr w:type="spellEnd"/>
      <w:r>
        <w:t xml:space="preserve"> </w:t>
      </w:r>
      <w:proofErr w:type="spellStart"/>
      <w:r>
        <w:t>anfechtungen</w:t>
      </w:r>
      <w:proofErr w:type="spellEnd"/>
      <w:r>
        <w:t xml:space="preserve"> </w:t>
      </w:r>
      <w:proofErr w:type="spellStart"/>
      <w:r>
        <w:t>dea</w:t>
      </w:r>
      <w:proofErr w:type="spellEnd"/>
      <w:r>
        <w:t xml:space="preserve"> </w:t>
      </w:r>
      <w:proofErr w:type="spellStart"/>
      <w:r>
        <w:t>Teuffels</w:t>
      </w:r>
      <w:proofErr w:type="spellEnd"/>
      <w:r>
        <w:t xml:space="preserve">/ </w:t>
      </w:r>
      <w:proofErr w:type="spellStart"/>
      <w:r>
        <w:t>vnnd</w:t>
      </w:r>
      <w:proofErr w:type="spellEnd"/>
      <w:r>
        <w:t xml:space="preserve"> sprechen mit dem </w:t>
      </w:r>
      <w:proofErr w:type="spellStart"/>
      <w:r>
        <w:t>Küniglichen</w:t>
      </w:r>
      <w:proofErr w:type="spellEnd"/>
      <w:r>
        <w:t xml:space="preserve"> Propheten </w:t>
      </w:r>
      <w:proofErr w:type="spellStart"/>
      <w:r>
        <w:t>Dauid</w:t>
      </w:r>
      <w:proofErr w:type="spellEnd"/>
      <w:r>
        <w:t xml:space="preserve">/ Das </w:t>
      </w:r>
      <w:proofErr w:type="spellStart"/>
      <w:r>
        <w:t>gesetze</w:t>
      </w:r>
      <w:proofErr w:type="spellEnd"/>
      <w:r>
        <w:t xml:space="preserve"> deines </w:t>
      </w:r>
      <w:proofErr w:type="spellStart"/>
      <w:r>
        <w:t>mundes</w:t>
      </w:r>
      <w:proofErr w:type="spellEnd"/>
      <w:r>
        <w:t xml:space="preserve"> ist mir lieber/ dann </w:t>
      </w:r>
      <w:proofErr w:type="spellStart"/>
      <w:r>
        <w:t>vil</w:t>
      </w:r>
      <w:proofErr w:type="spellEnd"/>
      <w:r>
        <w:t xml:space="preserve"> </w:t>
      </w:r>
      <w:proofErr w:type="spellStart"/>
      <w:r>
        <w:t>tausent</w:t>
      </w:r>
      <w:proofErr w:type="spellEnd"/>
      <w:r>
        <w:t xml:space="preserve"> stück Gold </w:t>
      </w:r>
      <w:proofErr w:type="spellStart"/>
      <w:r>
        <w:t>vnd</w:t>
      </w:r>
      <w:proofErr w:type="spellEnd"/>
      <w:r>
        <w:t xml:space="preserve"> Silber. Item dein </w:t>
      </w:r>
      <w:proofErr w:type="spellStart"/>
      <w:r>
        <w:t>wort</w:t>
      </w:r>
      <w:proofErr w:type="spellEnd"/>
      <w:r>
        <w:t xml:space="preserve"> ist </w:t>
      </w:r>
      <w:proofErr w:type="spellStart"/>
      <w:r>
        <w:t>meyner</w:t>
      </w:r>
      <w:proofErr w:type="spellEnd"/>
      <w:r>
        <w:t xml:space="preserve"> </w:t>
      </w:r>
      <w:proofErr w:type="spellStart"/>
      <w:r>
        <w:t>füsse</w:t>
      </w:r>
      <w:proofErr w:type="spellEnd"/>
      <w:r>
        <w:t xml:space="preserve"> leuchte </w:t>
      </w:r>
      <w:proofErr w:type="spellStart"/>
      <w:r>
        <w:t>vnnd</w:t>
      </w:r>
      <w:proofErr w:type="spellEnd"/>
      <w:r>
        <w:t xml:space="preserve"> ein </w:t>
      </w:r>
      <w:proofErr w:type="spellStart"/>
      <w:r>
        <w:t>liecht</w:t>
      </w:r>
      <w:proofErr w:type="spellEnd"/>
      <w:r>
        <w:t xml:space="preserve"> </w:t>
      </w:r>
      <w:proofErr w:type="spellStart"/>
      <w:r>
        <w:t>meyner</w:t>
      </w:r>
      <w:proofErr w:type="spellEnd"/>
      <w:r>
        <w:t xml:space="preserve"> </w:t>
      </w:r>
      <w:proofErr w:type="spellStart"/>
      <w:r>
        <w:t>wege</w:t>
      </w:r>
      <w:proofErr w:type="spellEnd"/>
      <w:r>
        <w:t xml:space="preserve">/ Auch mit dem </w:t>
      </w:r>
      <w:proofErr w:type="spellStart"/>
      <w:r>
        <w:t>Heyligen</w:t>
      </w:r>
      <w:proofErr w:type="spellEnd"/>
      <w:r>
        <w:t xml:space="preserve"> Petro/ Wir haben ein Prophetisch </w:t>
      </w:r>
      <w:proofErr w:type="spellStart"/>
      <w:r>
        <w:t>wort</w:t>
      </w:r>
      <w:proofErr w:type="spellEnd"/>
      <w:r>
        <w:t xml:space="preserve"> </w:t>
      </w:r>
      <w:proofErr w:type="spellStart"/>
      <w:r>
        <w:t>vnnd</w:t>
      </w:r>
      <w:proofErr w:type="spellEnd"/>
      <w:r>
        <w:t xml:space="preserve"> thun </w:t>
      </w:r>
      <w:proofErr w:type="spellStart"/>
      <w:r>
        <w:t>wol</w:t>
      </w:r>
      <w:proofErr w:type="spellEnd"/>
      <w:r>
        <w:t xml:space="preserve"> dran/ das wir </w:t>
      </w:r>
      <w:proofErr w:type="spellStart"/>
      <w:r>
        <w:t>darauff</w:t>
      </w:r>
      <w:proofErr w:type="spellEnd"/>
      <w:r>
        <w:t xml:space="preserve"> </w:t>
      </w:r>
      <w:proofErr w:type="spellStart"/>
      <w:r>
        <w:t>achtung</w:t>
      </w:r>
      <w:proofErr w:type="spellEnd"/>
      <w:r>
        <w:t xml:space="preserve"> haben/ als </w:t>
      </w:r>
      <w:proofErr w:type="spellStart"/>
      <w:r>
        <w:t>auff</w:t>
      </w:r>
      <w:proofErr w:type="spellEnd"/>
      <w:r>
        <w:t xml:space="preserve"> ein </w:t>
      </w:r>
      <w:proofErr w:type="spellStart"/>
      <w:r>
        <w:t>liecht</w:t>
      </w:r>
      <w:proofErr w:type="spellEnd"/>
      <w:r>
        <w:t xml:space="preserve"> das da scheint im </w:t>
      </w:r>
      <w:proofErr w:type="spellStart"/>
      <w:r>
        <w:t>tunckeln</w:t>
      </w:r>
      <w:proofErr w:type="spellEnd"/>
      <w:r>
        <w:t xml:space="preserve">/ Dann durch </w:t>
      </w:r>
      <w:proofErr w:type="spellStart"/>
      <w:r>
        <w:t>dz</w:t>
      </w:r>
      <w:proofErr w:type="spellEnd"/>
      <w:r>
        <w:t xml:space="preserve"> </w:t>
      </w:r>
      <w:proofErr w:type="spellStart"/>
      <w:r>
        <w:t>schrifftliche</w:t>
      </w:r>
      <w:proofErr w:type="spellEnd"/>
      <w:r>
        <w:t xml:space="preserve"> </w:t>
      </w:r>
      <w:proofErr w:type="spellStart"/>
      <w:r>
        <w:t>vnd</w:t>
      </w:r>
      <w:proofErr w:type="spellEnd"/>
      <w:r>
        <w:t xml:space="preserve"> gepredigte </w:t>
      </w:r>
      <w:proofErr w:type="spellStart"/>
      <w:r>
        <w:t>wort</w:t>
      </w:r>
      <w:proofErr w:type="spellEnd"/>
      <w:r>
        <w:t xml:space="preserve"> seiner </w:t>
      </w:r>
      <w:proofErr w:type="spellStart"/>
      <w:r>
        <w:t>ordenlichen</w:t>
      </w:r>
      <w:proofErr w:type="spellEnd"/>
      <w:r>
        <w:t xml:space="preserve"> </w:t>
      </w:r>
      <w:proofErr w:type="spellStart"/>
      <w:r>
        <w:t>beruffenen</w:t>
      </w:r>
      <w:proofErr w:type="spellEnd"/>
      <w:r>
        <w:t xml:space="preserve"> </w:t>
      </w:r>
      <w:proofErr w:type="spellStart"/>
      <w:r>
        <w:t>diener</w:t>
      </w:r>
      <w:proofErr w:type="spellEnd"/>
      <w:r>
        <w:t xml:space="preserve">/ </w:t>
      </w:r>
      <w:proofErr w:type="spellStart"/>
      <w:r>
        <w:t>vnd</w:t>
      </w:r>
      <w:proofErr w:type="spellEnd"/>
      <w:r>
        <w:t xml:space="preserve"> also auch durch die Sacrament/ als ein sichtlich </w:t>
      </w:r>
      <w:proofErr w:type="spellStart"/>
      <w:r>
        <w:t>wort</w:t>
      </w:r>
      <w:proofErr w:type="spellEnd"/>
      <w:r>
        <w:t xml:space="preserve">/ wie es Augustinus </w:t>
      </w:r>
      <w:proofErr w:type="spellStart"/>
      <w:r>
        <w:t>nent</w:t>
      </w:r>
      <w:proofErr w:type="spellEnd"/>
      <w:r>
        <w:t xml:space="preserve">/ </w:t>
      </w:r>
      <w:proofErr w:type="spellStart"/>
      <w:r>
        <w:t>wirckt</w:t>
      </w:r>
      <w:proofErr w:type="spellEnd"/>
      <w:r>
        <w:t xml:space="preserve"> </w:t>
      </w:r>
      <w:proofErr w:type="spellStart"/>
      <w:r>
        <w:t>vnnd</w:t>
      </w:r>
      <w:proofErr w:type="spellEnd"/>
      <w:r>
        <w:t xml:space="preserve"> gibt/ Gott der Vatter </w:t>
      </w:r>
      <w:proofErr w:type="spellStart"/>
      <w:r>
        <w:t>auß</w:t>
      </w:r>
      <w:proofErr w:type="spellEnd"/>
      <w:r>
        <w:t xml:space="preserve"> lauter </w:t>
      </w:r>
      <w:proofErr w:type="spellStart"/>
      <w:r>
        <w:t>gnad</w:t>
      </w:r>
      <w:proofErr w:type="spellEnd"/>
      <w:r>
        <w:t xml:space="preserve"> </w:t>
      </w:r>
      <w:proofErr w:type="spellStart"/>
      <w:r>
        <w:t>vnd</w:t>
      </w:r>
      <w:proofErr w:type="spellEnd"/>
      <w:r>
        <w:t xml:space="preserve"> </w:t>
      </w:r>
      <w:proofErr w:type="spellStart"/>
      <w:r>
        <w:t>barmhertzigkeyt</w:t>
      </w:r>
      <w:proofErr w:type="spellEnd"/>
      <w:r>
        <w:t xml:space="preserve"> </w:t>
      </w:r>
      <w:proofErr w:type="spellStart"/>
      <w:r>
        <w:t>vmb</w:t>
      </w:r>
      <w:proofErr w:type="spellEnd"/>
      <w:r>
        <w:t xml:space="preserve"> seins lieben </w:t>
      </w:r>
      <w:proofErr w:type="spellStart"/>
      <w:r>
        <w:t>sons</w:t>
      </w:r>
      <w:proofErr w:type="spellEnd"/>
      <w:r>
        <w:t xml:space="preserve"> willen in der </w:t>
      </w:r>
      <w:proofErr w:type="spellStart"/>
      <w:r>
        <w:t>krafft</w:t>
      </w:r>
      <w:proofErr w:type="spellEnd"/>
      <w:r>
        <w:t xml:space="preserve"> seins </w:t>
      </w:r>
      <w:proofErr w:type="spellStart"/>
      <w:r>
        <w:t>heyligen</w:t>
      </w:r>
      <w:proofErr w:type="spellEnd"/>
      <w:r>
        <w:t xml:space="preserve"> Geist/ die </w:t>
      </w:r>
      <w:proofErr w:type="spellStart"/>
      <w:r>
        <w:t>ware</w:t>
      </w:r>
      <w:proofErr w:type="spellEnd"/>
      <w:r>
        <w:t xml:space="preserve"> </w:t>
      </w:r>
      <w:proofErr w:type="spellStart"/>
      <w:r>
        <w:t>buß</w:t>
      </w:r>
      <w:proofErr w:type="spellEnd"/>
      <w:r>
        <w:t xml:space="preserve"> mit </w:t>
      </w:r>
      <w:proofErr w:type="spellStart"/>
      <w:r>
        <w:t>jren</w:t>
      </w:r>
      <w:proofErr w:type="spellEnd"/>
      <w:r>
        <w:t xml:space="preserve"> </w:t>
      </w:r>
      <w:proofErr w:type="spellStart"/>
      <w:r>
        <w:t>früchten</w:t>
      </w:r>
      <w:proofErr w:type="spellEnd"/>
      <w:r>
        <w:t xml:space="preserve">/ </w:t>
      </w:r>
      <w:proofErr w:type="spellStart"/>
      <w:r>
        <w:t>vnd</w:t>
      </w:r>
      <w:proofErr w:type="spellEnd"/>
      <w:r>
        <w:t xml:space="preserve"> den glauben in die </w:t>
      </w:r>
      <w:proofErr w:type="spellStart"/>
      <w:r>
        <w:t>hertzen</w:t>
      </w:r>
      <w:proofErr w:type="spellEnd"/>
      <w:r>
        <w:t xml:space="preserve"> seiner </w:t>
      </w:r>
      <w:proofErr w:type="spellStart"/>
      <w:r>
        <w:t>ausserwelten</w:t>
      </w:r>
      <w:proofErr w:type="spellEnd"/>
      <w:r>
        <w:t xml:space="preserve">/ wie Sanct Paul </w:t>
      </w:r>
      <w:proofErr w:type="spellStart"/>
      <w:r>
        <w:t>zun</w:t>
      </w:r>
      <w:proofErr w:type="spellEnd"/>
      <w:r>
        <w:t xml:space="preserve"> Eph. am 1. sagt/ </w:t>
      </w:r>
      <w:proofErr w:type="spellStart"/>
      <w:r>
        <w:t>Drumb</w:t>
      </w:r>
      <w:proofErr w:type="spellEnd"/>
      <w:r>
        <w:t xml:space="preserve"> spricht der Herr Jesus Christus das ewige </w:t>
      </w:r>
      <w:proofErr w:type="spellStart"/>
      <w:r>
        <w:t>wort</w:t>
      </w:r>
      <w:proofErr w:type="spellEnd"/>
      <w:r>
        <w:t xml:space="preserve"> </w:t>
      </w:r>
      <w:proofErr w:type="spellStart"/>
      <w:r>
        <w:t>Gotes</w:t>
      </w:r>
      <w:proofErr w:type="spellEnd"/>
      <w:r>
        <w:t xml:space="preserve"> seins </w:t>
      </w:r>
      <w:proofErr w:type="spellStart"/>
      <w:r>
        <w:t>vaters</w:t>
      </w:r>
      <w:proofErr w:type="spellEnd"/>
      <w:r>
        <w:t xml:space="preserve"> </w:t>
      </w:r>
      <w:proofErr w:type="spellStart"/>
      <w:r>
        <w:t>selbs</w:t>
      </w:r>
      <w:proofErr w:type="spellEnd"/>
      <w:r>
        <w:t xml:space="preserve">. </w:t>
      </w:r>
      <w:proofErr w:type="spellStart"/>
      <w:r>
        <w:t>Joha</w:t>
      </w:r>
      <w:proofErr w:type="spellEnd"/>
      <w:r>
        <w:t xml:space="preserve">. xvii. Ich bitte aber nicht allein für sie/ Sondern auch für die/ so durch </w:t>
      </w:r>
      <w:proofErr w:type="spellStart"/>
      <w:r>
        <w:t>jr</w:t>
      </w:r>
      <w:proofErr w:type="spellEnd"/>
      <w:r>
        <w:t xml:space="preserve"> </w:t>
      </w:r>
      <w:proofErr w:type="spellStart"/>
      <w:r>
        <w:t>wort</w:t>
      </w:r>
      <w:proofErr w:type="spellEnd"/>
      <w:r>
        <w:t xml:space="preserve"> </w:t>
      </w:r>
      <w:proofErr w:type="spellStart"/>
      <w:r>
        <w:t>ann</w:t>
      </w:r>
      <w:proofErr w:type="spellEnd"/>
      <w:r>
        <w:t xml:space="preserve"> mich glauben werden. Diesen tröstlichen </w:t>
      </w:r>
      <w:proofErr w:type="spellStart"/>
      <w:r>
        <w:t>bericht</w:t>
      </w:r>
      <w:proofErr w:type="spellEnd"/>
      <w:r>
        <w:t xml:space="preserve"> sollen wir </w:t>
      </w:r>
      <w:proofErr w:type="spellStart"/>
      <w:r>
        <w:t>wol</w:t>
      </w:r>
      <w:proofErr w:type="spellEnd"/>
      <w:r>
        <w:t xml:space="preserve"> </w:t>
      </w:r>
      <w:proofErr w:type="spellStart"/>
      <w:r>
        <w:t>mercken</w:t>
      </w:r>
      <w:proofErr w:type="spellEnd"/>
      <w:r>
        <w:t xml:space="preserve"> </w:t>
      </w:r>
      <w:proofErr w:type="spellStart"/>
      <w:r>
        <w:t>vnnd</w:t>
      </w:r>
      <w:proofErr w:type="spellEnd"/>
      <w:r>
        <w:t xml:space="preserve"> </w:t>
      </w:r>
      <w:proofErr w:type="spellStart"/>
      <w:r>
        <w:t>vns</w:t>
      </w:r>
      <w:proofErr w:type="spellEnd"/>
      <w:r>
        <w:t xml:space="preserve"> </w:t>
      </w:r>
      <w:proofErr w:type="spellStart"/>
      <w:r>
        <w:t>fleyssig</w:t>
      </w:r>
      <w:proofErr w:type="spellEnd"/>
      <w:r>
        <w:t xml:space="preserve"> </w:t>
      </w:r>
      <w:proofErr w:type="spellStart"/>
      <w:r>
        <w:t>fürsehen</w:t>
      </w:r>
      <w:proofErr w:type="spellEnd"/>
      <w:r>
        <w:t xml:space="preserve"> für den </w:t>
      </w:r>
      <w:proofErr w:type="spellStart"/>
      <w:r>
        <w:t>fleyschlichen</w:t>
      </w:r>
      <w:proofErr w:type="spellEnd"/>
      <w:r>
        <w:t xml:space="preserve"> </w:t>
      </w:r>
      <w:proofErr w:type="spellStart"/>
      <w:r>
        <w:t>menschen</w:t>
      </w:r>
      <w:proofErr w:type="spellEnd"/>
      <w:r>
        <w:t xml:space="preserve">/ denen Gottes </w:t>
      </w:r>
      <w:proofErr w:type="spellStart"/>
      <w:r>
        <w:t>wort</w:t>
      </w:r>
      <w:proofErr w:type="spellEnd"/>
      <w:r>
        <w:t>/ Sacrament/</w:t>
      </w:r>
      <w:proofErr w:type="spellStart"/>
      <w:r>
        <w:t>rath</w:t>
      </w:r>
      <w:proofErr w:type="spellEnd"/>
      <w:r>
        <w:t xml:space="preserve"> </w:t>
      </w:r>
      <w:proofErr w:type="spellStart"/>
      <w:r>
        <w:t>vnnd</w:t>
      </w:r>
      <w:proofErr w:type="spellEnd"/>
      <w:r>
        <w:t xml:space="preserve"> </w:t>
      </w:r>
      <w:proofErr w:type="spellStart"/>
      <w:r>
        <w:t>weißheit</w:t>
      </w:r>
      <w:proofErr w:type="spellEnd"/>
      <w:r>
        <w:t xml:space="preserve">/ ein </w:t>
      </w:r>
      <w:proofErr w:type="spellStart"/>
      <w:r>
        <w:t>torheit</w:t>
      </w:r>
      <w:proofErr w:type="spellEnd"/>
      <w:r>
        <w:t xml:space="preserve"> ist/ Solche </w:t>
      </w:r>
      <w:proofErr w:type="spellStart"/>
      <w:r>
        <w:t>verechter</w:t>
      </w:r>
      <w:proofErr w:type="spellEnd"/>
      <w:r>
        <w:t xml:space="preserve"> des Göttlichen </w:t>
      </w:r>
      <w:proofErr w:type="spellStart"/>
      <w:r>
        <w:t>worts</w:t>
      </w:r>
      <w:proofErr w:type="spellEnd"/>
      <w:r>
        <w:t xml:space="preserve">/ </w:t>
      </w:r>
      <w:proofErr w:type="spellStart"/>
      <w:r>
        <w:t>vnd</w:t>
      </w:r>
      <w:proofErr w:type="spellEnd"/>
      <w:r>
        <w:t xml:space="preserve"> seiner </w:t>
      </w:r>
      <w:proofErr w:type="spellStart"/>
      <w:r>
        <w:t>Heyligen</w:t>
      </w:r>
      <w:proofErr w:type="spellEnd"/>
      <w:r>
        <w:t xml:space="preserve"> Sacrament wollen wir fliehen </w:t>
      </w:r>
      <w:proofErr w:type="spellStart"/>
      <w:r>
        <w:t>vnd</w:t>
      </w:r>
      <w:proofErr w:type="spellEnd"/>
      <w:r>
        <w:t xml:space="preserve"> mit Sanct Paulo sagen/ Wer anders lehret/ </w:t>
      </w:r>
      <w:proofErr w:type="spellStart"/>
      <w:r>
        <w:t>wens</w:t>
      </w:r>
      <w:proofErr w:type="spellEnd"/>
      <w:r>
        <w:t xml:space="preserve"> auch ein Engel vom </w:t>
      </w:r>
      <w:proofErr w:type="spellStart"/>
      <w:r>
        <w:t>Himel</w:t>
      </w:r>
      <w:proofErr w:type="spellEnd"/>
      <w:r>
        <w:t xml:space="preserve"> wer/ der sey verflucht/ </w:t>
      </w:r>
      <w:proofErr w:type="spellStart"/>
      <w:r>
        <w:t>vnnd</w:t>
      </w:r>
      <w:proofErr w:type="spellEnd"/>
      <w:r>
        <w:t xml:space="preserve"> mit Christo wider den </w:t>
      </w:r>
      <w:proofErr w:type="spellStart"/>
      <w:r>
        <w:t>Teuffel</w:t>
      </w:r>
      <w:proofErr w:type="spellEnd"/>
      <w:r>
        <w:t xml:space="preserve"> </w:t>
      </w:r>
      <w:proofErr w:type="spellStart"/>
      <w:r>
        <w:t>vnnd</w:t>
      </w:r>
      <w:proofErr w:type="spellEnd"/>
      <w:r>
        <w:t xml:space="preserve"> seine Apostel die wortstürmer </w:t>
      </w:r>
      <w:proofErr w:type="spellStart"/>
      <w:r>
        <w:t>vnd</w:t>
      </w:r>
      <w:proofErr w:type="spellEnd"/>
      <w:r>
        <w:t xml:space="preserve"> </w:t>
      </w:r>
      <w:proofErr w:type="spellStart"/>
      <w:r>
        <w:t>Sacramentschwermer</w:t>
      </w:r>
      <w:proofErr w:type="spellEnd"/>
      <w:r>
        <w:t xml:space="preserve"> sprechen/ Du </w:t>
      </w:r>
      <w:proofErr w:type="spellStart"/>
      <w:r>
        <w:t>solt</w:t>
      </w:r>
      <w:proofErr w:type="spellEnd"/>
      <w:r>
        <w:t xml:space="preserve"> Gott deinen Herrn nicht versuchen. Demselben </w:t>
      </w:r>
      <w:proofErr w:type="spellStart"/>
      <w:r>
        <w:t>vnserm</w:t>
      </w:r>
      <w:proofErr w:type="spellEnd"/>
      <w:r>
        <w:t xml:space="preserve"> </w:t>
      </w:r>
      <w:proofErr w:type="spellStart"/>
      <w:r>
        <w:t>eynigen</w:t>
      </w:r>
      <w:proofErr w:type="spellEnd"/>
      <w:r>
        <w:t xml:space="preserve"> Heyland Christo Jesu sey lob ehr </w:t>
      </w:r>
      <w:proofErr w:type="spellStart"/>
      <w:r>
        <w:t>vnd</w:t>
      </w:r>
      <w:proofErr w:type="spellEnd"/>
      <w:r>
        <w:t xml:space="preserve"> </w:t>
      </w:r>
      <w:proofErr w:type="spellStart"/>
      <w:r>
        <w:t>danck</w:t>
      </w:r>
      <w:proofErr w:type="spellEnd"/>
      <w:r>
        <w:t xml:space="preserve">/ </w:t>
      </w:r>
      <w:proofErr w:type="spellStart"/>
      <w:r>
        <w:t>sampt</w:t>
      </w:r>
      <w:proofErr w:type="spellEnd"/>
      <w:r>
        <w:t xml:space="preserve"> dem Vater </w:t>
      </w:r>
      <w:proofErr w:type="spellStart"/>
      <w:r>
        <w:t>vnd</w:t>
      </w:r>
      <w:proofErr w:type="spellEnd"/>
      <w:r>
        <w:t xml:space="preserve"> </w:t>
      </w:r>
      <w:proofErr w:type="spellStart"/>
      <w:r>
        <w:t>Heyligen</w:t>
      </w:r>
      <w:proofErr w:type="spellEnd"/>
      <w:r>
        <w:t xml:space="preserve"> Geist/ einigem rechten </w:t>
      </w:r>
      <w:proofErr w:type="spellStart"/>
      <w:r>
        <w:t>Got</w:t>
      </w:r>
      <w:proofErr w:type="spellEnd"/>
      <w:r>
        <w:t xml:space="preserve"> </w:t>
      </w:r>
      <w:proofErr w:type="spellStart"/>
      <w:r>
        <w:t>vnd</w:t>
      </w:r>
      <w:proofErr w:type="spellEnd"/>
      <w:r>
        <w:t xml:space="preserve"> Herrn aller Herrn in </w:t>
      </w:r>
      <w:proofErr w:type="spellStart"/>
      <w:r>
        <w:t>ewigkeit</w:t>
      </w:r>
      <w:proofErr w:type="spellEnd"/>
      <w:r>
        <w:t xml:space="preserve">/ Amen. </w:t>
      </w:r>
    </w:p>
    <w:p w14:paraId="469F460E" w14:textId="77777777" w:rsidR="00477716" w:rsidRDefault="00477716" w:rsidP="00477716">
      <w:pPr>
        <w:pStyle w:val="StandardWeb"/>
      </w:pPr>
      <w:r>
        <w:t xml:space="preserve">2. Timo. 3° </w:t>
      </w:r>
      <w:proofErr w:type="spellStart"/>
      <w:r>
        <w:t>vnd</w:t>
      </w:r>
      <w:proofErr w:type="spellEnd"/>
      <w:r>
        <w:t xml:space="preserve"> 4°. </w:t>
      </w:r>
    </w:p>
    <w:p w14:paraId="674F5F0D" w14:textId="77777777" w:rsidR="00477716" w:rsidRDefault="00477716" w:rsidP="00477716">
      <w:pPr>
        <w:pStyle w:val="StandardWeb"/>
      </w:pPr>
      <w:r>
        <w:t xml:space="preserve">Predige das </w:t>
      </w:r>
      <w:proofErr w:type="spellStart"/>
      <w:r>
        <w:t>wort</w:t>
      </w:r>
      <w:proofErr w:type="spellEnd"/>
      <w:r>
        <w:t xml:space="preserve">/ halt an es sey zu rechter </w:t>
      </w:r>
      <w:proofErr w:type="spellStart"/>
      <w:r>
        <w:t>zeyt</w:t>
      </w:r>
      <w:proofErr w:type="spellEnd"/>
      <w:r>
        <w:t xml:space="preserve"> oder zur </w:t>
      </w:r>
      <w:proofErr w:type="spellStart"/>
      <w:r>
        <w:t>vnzeit</w:t>
      </w:r>
      <w:proofErr w:type="spellEnd"/>
      <w:r>
        <w:t xml:space="preserve">/ straffe/ </w:t>
      </w:r>
      <w:proofErr w:type="spellStart"/>
      <w:r>
        <w:t>drewe</w:t>
      </w:r>
      <w:proofErr w:type="spellEnd"/>
      <w:r>
        <w:t xml:space="preserve">/ </w:t>
      </w:r>
      <w:proofErr w:type="spellStart"/>
      <w:r>
        <w:t>ermane</w:t>
      </w:r>
      <w:proofErr w:type="spellEnd"/>
      <w:r>
        <w:t xml:space="preserve"> mit aller </w:t>
      </w:r>
      <w:proofErr w:type="spellStart"/>
      <w:r>
        <w:t>gedult</w:t>
      </w:r>
      <w:proofErr w:type="spellEnd"/>
      <w:r>
        <w:t xml:space="preserve"> </w:t>
      </w:r>
      <w:proofErr w:type="spellStart"/>
      <w:r>
        <w:t>vnd</w:t>
      </w:r>
      <w:proofErr w:type="spellEnd"/>
      <w:r>
        <w:t xml:space="preserve"> lehre rc.</w:t>
      </w:r>
      <w:r>
        <w:br/>
        <w:t xml:space="preserve">thu das </w:t>
      </w:r>
      <w:proofErr w:type="spellStart"/>
      <w:r>
        <w:t>wercke</w:t>
      </w:r>
      <w:proofErr w:type="spellEnd"/>
      <w:r>
        <w:t xml:space="preserve"> eines </w:t>
      </w:r>
      <w:proofErr w:type="spellStart"/>
      <w:r>
        <w:t>Euangelischen</w:t>
      </w:r>
      <w:proofErr w:type="spellEnd"/>
      <w:r>
        <w:t xml:space="preserve"> </w:t>
      </w:r>
      <w:proofErr w:type="spellStart"/>
      <w:r>
        <w:t>predigers</w:t>
      </w:r>
      <w:proofErr w:type="spellEnd"/>
      <w:r>
        <w:t xml:space="preserve">/ richte dein </w:t>
      </w:r>
      <w:proofErr w:type="spellStart"/>
      <w:r>
        <w:t>Ampt</w:t>
      </w:r>
      <w:proofErr w:type="spellEnd"/>
      <w:r>
        <w:t xml:space="preserve"> redlich </w:t>
      </w:r>
      <w:proofErr w:type="spellStart"/>
      <w:r>
        <w:t>auß</w:t>
      </w:r>
      <w:proofErr w:type="spellEnd"/>
      <w:r>
        <w:t xml:space="preserve">. Die </w:t>
      </w:r>
      <w:proofErr w:type="spellStart"/>
      <w:r>
        <w:t>Heylige</w:t>
      </w:r>
      <w:proofErr w:type="spellEnd"/>
      <w:r>
        <w:t xml:space="preserve"> </w:t>
      </w:r>
      <w:proofErr w:type="spellStart"/>
      <w:r>
        <w:t>schrifft</w:t>
      </w:r>
      <w:proofErr w:type="spellEnd"/>
      <w:r>
        <w:t xml:space="preserve"> </w:t>
      </w:r>
      <w:proofErr w:type="spellStart"/>
      <w:r>
        <w:t>kan</w:t>
      </w:r>
      <w:proofErr w:type="spellEnd"/>
      <w:r>
        <w:t xml:space="preserve"> dich </w:t>
      </w:r>
      <w:proofErr w:type="spellStart"/>
      <w:r>
        <w:t>vnterweysen</w:t>
      </w:r>
      <w:proofErr w:type="spellEnd"/>
      <w:r>
        <w:t xml:space="preserve"> zur </w:t>
      </w:r>
      <w:proofErr w:type="spellStart"/>
      <w:r>
        <w:t>seligkeyt</w:t>
      </w:r>
      <w:proofErr w:type="spellEnd"/>
      <w:r>
        <w:t xml:space="preserve"> durch den glauben in Christo </w:t>
      </w:r>
      <w:proofErr w:type="spellStart"/>
      <w:r>
        <w:t>Jhesu</w:t>
      </w:r>
      <w:proofErr w:type="spellEnd"/>
      <w:r>
        <w:t xml:space="preserve">. </w:t>
      </w:r>
    </w:p>
    <w:p w14:paraId="2450661B" w14:textId="22E04A89" w:rsidR="00477716" w:rsidRDefault="00477716">
      <w:pPr>
        <w:spacing w:after="0" w:line="240" w:lineRule="auto"/>
      </w:pPr>
      <w:r>
        <w:br w:type="page"/>
      </w:r>
    </w:p>
    <w:p w14:paraId="545A10E1" w14:textId="77777777" w:rsidR="00477716" w:rsidRDefault="00477716" w:rsidP="00477716">
      <w:pPr>
        <w:pStyle w:val="berschrift1"/>
        <w:rPr>
          <w:sz w:val="48"/>
        </w:rPr>
      </w:pPr>
      <w:r>
        <w:t>Aus "Confession etlicher der fürnehmsten streitigen Artikel des Glaubens"</w:t>
      </w:r>
    </w:p>
    <w:p w14:paraId="1E46695F" w14:textId="77777777" w:rsidR="00477716" w:rsidRDefault="00477716" w:rsidP="00477716">
      <w:pPr>
        <w:pStyle w:val="StandardWeb"/>
      </w:pPr>
      <w:r>
        <w:t xml:space="preserve">gestellet durch </w:t>
      </w:r>
      <w:proofErr w:type="spellStart"/>
      <w:r>
        <w:t>Erhardum</w:t>
      </w:r>
      <w:proofErr w:type="spellEnd"/>
      <w:r>
        <w:t xml:space="preserve"> </w:t>
      </w:r>
      <w:proofErr w:type="spellStart"/>
      <w:r>
        <w:t>Schnepffium</w:t>
      </w:r>
      <w:proofErr w:type="spellEnd"/>
      <w:r>
        <w:t xml:space="preserve">, der heiligen Geschrift Doctor Anno 1540. Edita </w:t>
      </w:r>
      <w:proofErr w:type="spellStart"/>
      <w:r>
        <w:t>autem</w:t>
      </w:r>
      <w:proofErr w:type="spellEnd"/>
      <w:r>
        <w:t xml:space="preserve"> </w:t>
      </w:r>
      <w:proofErr w:type="spellStart"/>
      <w:r>
        <w:t>nunc</w:t>
      </w:r>
      <w:proofErr w:type="spellEnd"/>
      <w:r>
        <w:t xml:space="preserve"> </w:t>
      </w:r>
      <w:proofErr w:type="spellStart"/>
      <w:r>
        <w:t>primum</w:t>
      </w:r>
      <w:proofErr w:type="spellEnd"/>
      <w:r>
        <w:t xml:space="preserve"> 1545 </w:t>
      </w:r>
      <w:proofErr w:type="spellStart"/>
      <w:r>
        <w:t>judicio</w:t>
      </w:r>
      <w:proofErr w:type="spellEnd"/>
      <w:r>
        <w:t xml:space="preserve"> et </w:t>
      </w:r>
      <w:proofErr w:type="spellStart"/>
      <w:r>
        <w:t>mandato</w:t>
      </w:r>
      <w:proofErr w:type="spellEnd"/>
      <w:r>
        <w:t xml:space="preserve"> </w:t>
      </w:r>
      <w:proofErr w:type="spellStart"/>
      <w:r>
        <w:t>summi</w:t>
      </w:r>
      <w:proofErr w:type="spellEnd"/>
      <w:r>
        <w:t xml:space="preserve"> </w:t>
      </w:r>
      <w:proofErr w:type="spellStart"/>
      <w:r>
        <w:t>viri</w:t>
      </w:r>
      <w:proofErr w:type="spellEnd"/>
      <w:r>
        <w:t xml:space="preserve"> D. Philippi </w:t>
      </w:r>
      <w:proofErr w:type="spellStart"/>
      <w:r>
        <w:t>Melanchtonis</w:t>
      </w:r>
      <w:proofErr w:type="spellEnd"/>
      <w:r>
        <w:t xml:space="preserve">. </w:t>
      </w:r>
    </w:p>
    <w:p w14:paraId="0E452EFE" w14:textId="77777777" w:rsidR="00477716" w:rsidRDefault="00477716" w:rsidP="00477716">
      <w:pPr>
        <w:pStyle w:val="StandardWeb"/>
      </w:pPr>
      <w:r>
        <w:t xml:space="preserve">(Gedruckt zu Tübingen durch Ulrich </w:t>
      </w:r>
      <w:proofErr w:type="spellStart"/>
      <w:r>
        <w:t>Morhart</w:t>
      </w:r>
      <w:proofErr w:type="spellEnd"/>
      <w:r>
        <w:t xml:space="preserve">) </w:t>
      </w:r>
    </w:p>
    <w:p w14:paraId="0F2872B6" w14:textId="77777777" w:rsidR="00477716" w:rsidRDefault="00477716" w:rsidP="00477716">
      <w:pPr>
        <w:pStyle w:val="berschrift2"/>
      </w:pPr>
      <w:r>
        <w:t>Von dem Primat des Papsts</w:t>
      </w:r>
    </w:p>
    <w:p w14:paraId="1DC55895" w14:textId="77777777" w:rsidR="00477716" w:rsidRDefault="00477716" w:rsidP="00477716">
      <w:pPr>
        <w:pStyle w:val="StandardWeb"/>
      </w:pPr>
      <w:r>
        <w:t xml:space="preserve">Soll der Römisch Bischof sein Primat, den er ihm jure </w:t>
      </w:r>
      <w:proofErr w:type="spellStart"/>
      <w:r>
        <w:t>divino</w:t>
      </w:r>
      <w:proofErr w:type="spellEnd"/>
      <w:r>
        <w:t xml:space="preserve"> </w:t>
      </w:r>
      <w:proofErr w:type="spellStart"/>
      <w:r>
        <w:t>arrogirt</w:t>
      </w:r>
      <w:proofErr w:type="spellEnd"/>
      <w:r>
        <w:t xml:space="preserve">, erhalten, so muß er drei Ding erweisen: </w:t>
      </w:r>
    </w:p>
    <w:p w14:paraId="36E402E7" w14:textId="77777777" w:rsidR="00477716" w:rsidRDefault="00477716" w:rsidP="00477716">
      <w:pPr>
        <w:pStyle w:val="StandardWeb"/>
      </w:pPr>
      <w:r>
        <w:t xml:space="preserve">Erstlich, daß Christus unser </w:t>
      </w:r>
      <w:proofErr w:type="spellStart"/>
      <w:r>
        <w:t>lieibster</w:t>
      </w:r>
      <w:proofErr w:type="spellEnd"/>
      <w:r>
        <w:t xml:space="preserve"> Heiland Petro solchen Primat geben und befohlen hab. </w:t>
      </w:r>
    </w:p>
    <w:p w14:paraId="6450294A" w14:textId="77777777" w:rsidR="00477716" w:rsidRDefault="00477716" w:rsidP="00477716">
      <w:pPr>
        <w:pStyle w:val="StandardWeb"/>
      </w:pPr>
      <w:r>
        <w:t xml:space="preserve">Und ob er solches erwiese, muß er weiter beibringen, daß solcher Primat von Petro auf seine </w:t>
      </w:r>
      <w:proofErr w:type="spellStart"/>
      <w:r>
        <w:t>successores</w:t>
      </w:r>
      <w:proofErr w:type="spellEnd"/>
      <w:r>
        <w:t xml:space="preserve"> erblich falle. </w:t>
      </w:r>
    </w:p>
    <w:p w14:paraId="724CDFC2" w14:textId="77777777" w:rsidR="00477716" w:rsidRDefault="00477716" w:rsidP="00477716">
      <w:pPr>
        <w:pStyle w:val="StandardWeb"/>
      </w:pPr>
      <w:r>
        <w:t xml:space="preserve">Und ob schon das auch erwiesen wäre, muß doch weiter </w:t>
      </w:r>
      <w:proofErr w:type="spellStart"/>
      <w:r>
        <w:t>beibracht</w:t>
      </w:r>
      <w:proofErr w:type="spellEnd"/>
      <w:r>
        <w:t xml:space="preserve"> werden, daß solcher Primat mehr auf die Bischof zu Rom dann auf die Bischof zu Antiochia erblich falle, weil Petrus an beiden Orten, wie man sagt, Bischof ist gewesen und sein </w:t>
      </w:r>
      <w:proofErr w:type="spellStart"/>
      <w:r>
        <w:t>Cathedram</w:t>
      </w:r>
      <w:proofErr w:type="spellEnd"/>
      <w:r>
        <w:t xml:space="preserve"> gehabt hat, nach den Historien und dem Verslein aus dem Sequenz, so man singet: Antiochus et </w:t>
      </w:r>
      <w:proofErr w:type="spellStart"/>
      <w:r>
        <w:t>Romus</w:t>
      </w:r>
      <w:proofErr w:type="spellEnd"/>
      <w:r>
        <w:t xml:space="preserve"> </w:t>
      </w:r>
      <w:proofErr w:type="spellStart"/>
      <w:r>
        <w:t>concedunt</w:t>
      </w:r>
      <w:proofErr w:type="spellEnd"/>
      <w:r>
        <w:t xml:space="preserve"> </w:t>
      </w:r>
      <w:proofErr w:type="spellStart"/>
      <w:r>
        <w:t>tibi</w:t>
      </w:r>
      <w:proofErr w:type="spellEnd"/>
      <w:r>
        <w:t xml:space="preserve">, Petre, </w:t>
      </w:r>
      <w:proofErr w:type="spellStart"/>
      <w:r>
        <w:t>regni</w:t>
      </w:r>
      <w:proofErr w:type="spellEnd"/>
      <w:r>
        <w:t xml:space="preserve"> </w:t>
      </w:r>
      <w:proofErr w:type="spellStart"/>
      <w:r>
        <w:t>solium</w:t>
      </w:r>
      <w:proofErr w:type="spellEnd"/>
      <w:r>
        <w:t xml:space="preserve">. </w:t>
      </w:r>
    </w:p>
    <w:p w14:paraId="0A311A8E" w14:textId="77777777" w:rsidR="00477716" w:rsidRDefault="00477716" w:rsidP="00477716">
      <w:pPr>
        <w:pStyle w:val="StandardWeb"/>
      </w:pPr>
      <w:r>
        <w:t xml:space="preserve">Das Erst, nemlich daß Christus Petro solchen Primat geben hab, kann nicht erwiesen werden. Dann die Sprüch, so zu Erhaltung des Papstthums angezogen werden, sind zu schwach zur Beweisung solcher Herrlichkeit, so wird auch solcher Primat mit klarer Geschrift verworfen und niedergeschlagen. Dann daß man </w:t>
      </w:r>
      <w:proofErr w:type="spellStart"/>
      <w:r>
        <w:t>anzeugt</w:t>
      </w:r>
      <w:proofErr w:type="spellEnd"/>
      <w:r>
        <w:t xml:space="preserve"> den Spruch Christi Matth. am 16.: Du bist Petrus und auf den Felsen will ich bauen mein Kirchen u.s.w. ist nit Petro allein gesagt, sondern allen Aposteln Joh. 20: Nehmet den heiligen Geist, dann den ihr die Sünd werdet erlassen, den sind sie verziehen u.s.w., in welchen Worten ja allen Aposteln zugleich der Gewalt, die Sünd zu vergeben, das ist der Gewalt der Schlüssel, </w:t>
      </w:r>
      <w:proofErr w:type="spellStart"/>
      <w:r>
        <w:t>zugestellet</w:t>
      </w:r>
      <w:proofErr w:type="spellEnd"/>
      <w:r>
        <w:t xml:space="preserve"> wird. So wird auch Petrus Matth. 16 nit allein, sondern alle Apostel gefragt; darum was Petrus antwortet, hat er aus dem Munde und in der Person aller Apostel geantwortet, dagegen wiederum billig, was für Gestalt ihm </w:t>
      </w:r>
      <w:proofErr w:type="spellStart"/>
      <w:r>
        <w:t>zugestellet</w:t>
      </w:r>
      <w:proofErr w:type="spellEnd"/>
      <w:r>
        <w:t xml:space="preserve"> wird </w:t>
      </w:r>
      <w:proofErr w:type="spellStart"/>
      <w:r>
        <w:t>nit</w:t>
      </w:r>
      <w:proofErr w:type="spellEnd"/>
      <w:r>
        <w:t xml:space="preserve"> ihm allein, sondern allen Aposteln </w:t>
      </w:r>
      <w:proofErr w:type="spellStart"/>
      <w:r>
        <w:t>zugestellet</w:t>
      </w:r>
      <w:proofErr w:type="spellEnd"/>
      <w:r>
        <w:t xml:space="preserve"> geachtet soll werden. Auch würde die christliche Kirch gar ein los und baufällig Fundament haben, so sie auf </w:t>
      </w:r>
      <w:proofErr w:type="spellStart"/>
      <w:r>
        <w:t>PEtrum</w:t>
      </w:r>
      <w:proofErr w:type="spellEnd"/>
      <w:r>
        <w:t xml:space="preserve">, oder irgend einen andern Menschen, wie heilig und gottselig er immer geachtet könnte werden, gebauet sollt sein. Dann ja Petrus dem höllischen Pforten ganz schwachen Widerstand gethan hat, da er Christi verleugnet und so hoch und theuer schwur, er </w:t>
      </w:r>
      <w:proofErr w:type="spellStart"/>
      <w:r>
        <w:t>kännte</w:t>
      </w:r>
      <w:proofErr w:type="spellEnd"/>
      <w:r>
        <w:t xml:space="preserve"> sein nicht, und da er Matth. am 16. so unverständig des Reiches Christi sich erzeiget, daß ihn Christus auch ein Satan heißet und mit so scharfen Worten hinter ihn treibet. Ueber das alles wird auch von S. Augustin und etlichen andern Vätern in diesem Spruch nit Petrus, sondern Christus zum Felsen gemacht. Viel weniger mögen sie solchen Primat mit dem Spruch Joh. am 21. erhalten, da Christus zu Petrus spricht: Weide meine Schafe! Dann ob er schon Petro dies befiehlet, sagt er doch nit: Weide sie allein oder für andere, oder </w:t>
      </w:r>
      <w:proofErr w:type="spellStart"/>
      <w:r>
        <w:t>befiehls</w:t>
      </w:r>
      <w:proofErr w:type="spellEnd"/>
      <w:r>
        <w:t xml:space="preserve"> als mein Statthalter den andern zu weiden, sondern </w:t>
      </w:r>
      <w:proofErr w:type="spellStart"/>
      <w:r>
        <w:t>schlechts</w:t>
      </w:r>
      <w:hyperlink r:id="rId5" w:anchor="fn__1" w:history="1">
        <w:r>
          <w:rPr>
            <w:rStyle w:val="Hyperlink"/>
            <w:vertAlign w:val="superscript"/>
          </w:rPr>
          <w:t>1</w:t>
        </w:r>
        <w:proofErr w:type="spellEnd"/>
        <w:r>
          <w:rPr>
            <w:rStyle w:val="Hyperlink"/>
            <w:vertAlign w:val="superscript"/>
          </w:rPr>
          <w:t>)</w:t>
        </w:r>
      </w:hyperlink>
      <w:r>
        <w:t xml:space="preserve">: </w:t>
      </w:r>
      <w:proofErr w:type="spellStart"/>
      <w:r>
        <w:t>Weid</w:t>
      </w:r>
      <w:proofErr w:type="spellEnd"/>
      <w:r>
        <w:t xml:space="preserve"> mein Schäflein, welches er den andern allen mit den Worten befiehlt: Gehet hin in alle Welt und prediget das Evangelium aller Kreatur u.s.w. </w:t>
      </w:r>
      <w:proofErr w:type="spellStart"/>
      <w:r>
        <w:t>Mc</w:t>
      </w:r>
      <w:proofErr w:type="spellEnd"/>
      <w:r>
        <w:t xml:space="preserve">. 16 und Matth. am letzten. Dann weiden ja nichts anders heißt, dann lehren und die Weide nichts anders ist, dann das gnadenreich Evangelium, davon die Seelen erquickt, gemästet und gestärkt sollen werden. Daß aber Christus nach seiner </w:t>
      </w:r>
      <w:proofErr w:type="spellStart"/>
      <w:r>
        <w:t>Urständ</w:t>
      </w:r>
      <w:hyperlink r:id="rId6" w:anchor="fn__2" w:history="1">
        <w:r>
          <w:rPr>
            <w:rStyle w:val="Hyperlink"/>
            <w:vertAlign w:val="superscript"/>
          </w:rPr>
          <w:t>2</w:t>
        </w:r>
        <w:proofErr w:type="spellEnd"/>
        <w:r>
          <w:rPr>
            <w:rStyle w:val="Hyperlink"/>
            <w:vertAlign w:val="superscript"/>
          </w:rPr>
          <w:t>)</w:t>
        </w:r>
      </w:hyperlink>
      <w:r>
        <w:t xml:space="preserve"> insonderheit an </w:t>
      </w:r>
      <w:proofErr w:type="spellStart"/>
      <w:r>
        <w:t>gemeldtem</w:t>
      </w:r>
      <w:proofErr w:type="spellEnd"/>
      <w:r>
        <w:t xml:space="preserve"> Ort Petrum anredet, ist </w:t>
      </w:r>
      <w:proofErr w:type="spellStart"/>
      <w:r>
        <w:t>ungezweifelt</w:t>
      </w:r>
      <w:proofErr w:type="spellEnd"/>
      <w:r>
        <w:t xml:space="preserve"> darum geschehen, dieweil Petrus vor anderen beständig zu bleiben sich vermessen und also aus göttlicher Verhängniß vor andern Aposteln Christi verleugnet, </w:t>
      </w:r>
      <w:proofErr w:type="spellStart"/>
      <w:r>
        <w:t>schwerlicher</w:t>
      </w:r>
      <w:proofErr w:type="spellEnd"/>
      <w:r>
        <w:t xml:space="preserve"> gefallen und grausamer Schrecken des Gewissens, wie sein bitter Weinen bezeugte, darob erlitten und erfahren, und also ganz und gar mit seinem Gewissen in der Höllen gesteckt und freilich nit fern von der Verzweiflung gewesen. Damit er nun wiederum erquicket, von solchen grausamen Schrecken erlöst und sich aller Gnaden zu Christo seinem Herrn versehen möcht, hat Christus nach seiner Urständ zweimal, </w:t>
      </w:r>
      <w:proofErr w:type="spellStart"/>
      <w:r>
        <w:t>nemleich</w:t>
      </w:r>
      <w:proofErr w:type="spellEnd"/>
      <w:r>
        <w:t xml:space="preserve"> ihn sonderlich vor andern Aposteln wiederum </w:t>
      </w:r>
      <w:proofErr w:type="spellStart"/>
      <w:r>
        <w:t>angeredt</w:t>
      </w:r>
      <w:proofErr w:type="spellEnd"/>
      <w:r>
        <w:t xml:space="preserve">, anreden und sein Gnaden verkünden lassen, nemlich da der Engel zu den Weibern saget: Gehet hin und </w:t>
      </w:r>
      <w:proofErr w:type="spellStart"/>
      <w:r>
        <w:t>sagets</w:t>
      </w:r>
      <w:proofErr w:type="spellEnd"/>
      <w:r>
        <w:t xml:space="preserve"> seinen Jüngern und Petro, als wollt er sagen: sonderlich sagts Petro, der für alle andere Trosts und Erquickung bedarf, als der um seines schweren Falls willen für andern mit höllischen Schrecken und Furcht beladen und umfangen ist, und da zum andernmal Christus selbst Petro und den andern erscheinet Joh. 21 und ihn also anredet: Petre, hast du mich lieb? Weide meine Schäflein! als wollt er sagen: Petre, ob du schon mein so schwerlich verleugnet hast, noch weiß ich, daß du mich von Herzen liebest, darum hab auch kein Zweifel an meiner Gnaden, sondern sei und bleib mein Jünger und Apostel, beweise solch deine Lieb mit treuem Weiden meiner Schäflein. Diesen Sinn oder dergleichen und nit Weiters kann man aus diesen Worten bringen, wenn man sie schon in einer </w:t>
      </w:r>
      <w:proofErr w:type="spellStart"/>
      <w:r>
        <w:t>Preß</w:t>
      </w:r>
      <w:proofErr w:type="spellEnd"/>
      <w:r>
        <w:t xml:space="preserve"> oder unter einer Keltern ängstigte. </w:t>
      </w:r>
    </w:p>
    <w:p w14:paraId="18D45D7B" w14:textId="77777777" w:rsidR="00477716" w:rsidRDefault="00477716" w:rsidP="00477716">
      <w:pPr>
        <w:pStyle w:val="StandardWeb"/>
      </w:pPr>
      <w:r>
        <w:t xml:space="preserve">Aber was darf man so genau und ängstig hin und wider in der Geschrift, solchen Primat zu begründen, grübeln, so ihn doch Christus unser liebster Heiland so mit klaren Worten und gewaltigen Donnerschlägen zu Boden geschlagen und zu Trümmer zerschmettert hat, da er Lucä am 22. den Zank, der sich ums Primat unter seinen Aposteln </w:t>
      </w:r>
      <w:proofErr w:type="spellStart"/>
      <w:r>
        <w:t>erhub</w:t>
      </w:r>
      <w:proofErr w:type="spellEnd"/>
      <w:r>
        <w:t xml:space="preserve">, also stillt und hinlegt: Die weltlichen Könige herrschen …. ihr aber nicht also. Da wäre es ja sonderlich, weil es </w:t>
      </w:r>
      <w:proofErr w:type="spellStart"/>
      <w:r>
        <w:t>jetzund</w:t>
      </w:r>
      <w:proofErr w:type="spellEnd"/>
      <w:r>
        <w:t xml:space="preserve"> am End war und Scheidenszeit, von </w:t>
      </w:r>
      <w:proofErr w:type="spellStart"/>
      <w:r>
        <w:t>nöthen</w:t>
      </w:r>
      <w:proofErr w:type="spellEnd"/>
      <w:r>
        <w:t xml:space="preserve"> gewesen, daß er ein </w:t>
      </w:r>
      <w:proofErr w:type="spellStart"/>
      <w:r>
        <w:t>suscessorem</w:t>
      </w:r>
      <w:proofErr w:type="spellEnd"/>
      <w:r>
        <w:t xml:space="preserve"> und </w:t>
      </w:r>
      <w:proofErr w:type="spellStart"/>
      <w:r>
        <w:t>vicarium</w:t>
      </w:r>
      <w:proofErr w:type="spellEnd"/>
      <w:r>
        <w:t xml:space="preserve"> bestellt und benamset hätte, wo es sein Will und Meinung wär gewesen, ein Apostel über den andern zu setzen und zu heben oder einem über den anderen das </w:t>
      </w:r>
      <w:proofErr w:type="spellStart"/>
      <w:r>
        <w:t>Vicariat</w:t>
      </w:r>
      <w:proofErr w:type="spellEnd"/>
      <w:r>
        <w:t xml:space="preserve"> zu befehlen. Nun er aber das nit allein nit gethan, sondern noch dazu mit </w:t>
      </w:r>
      <w:proofErr w:type="spellStart"/>
      <w:r>
        <w:t>ausdrucktem</w:t>
      </w:r>
      <w:proofErr w:type="spellEnd"/>
      <w:r>
        <w:t xml:space="preserve"> Wort solchen Primat verwirft, ist leichtlich abzunehmen, was Grunds solcher päpstlicher Primat in der </w:t>
      </w:r>
      <w:proofErr w:type="spellStart"/>
      <w:r>
        <w:t>Geschrift</w:t>
      </w:r>
      <w:proofErr w:type="spellEnd"/>
      <w:r>
        <w:t xml:space="preserve"> </w:t>
      </w:r>
      <w:proofErr w:type="spellStart"/>
      <w:r>
        <w:t>mög</w:t>
      </w:r>
      <w:proofErr w:type="spellEnd"/>
      <w:r>
        <w:t xml:space="preserve"> haben. Darzu haben die heiligen Apostel Petrum nicht für einen </w:t>
      </w:r>
      <w:proofErr w:type="spellStart"/>
      <w:r>
        <w:t>Vicarium</w:t>
      </w:r>
      <w:proofErr w:type="spellEnd"/>
      <w:r>
        <w:t xml:space="preserve"> Christi oder obersten Apostel gehalten; denn wo dem also, würde Paulus nicht schreiben zu den Galatern 2: Jacobus und Kephas und Johannes, die für Säulen angesehen waren u.s.w., in welchen Worten er die drei gleichmacht, und stünde auch Paulo ganz übel an und wär ein große unleidliche Vermessenheit an ihm gewesen, daß er sich Petro im Apostelamt vergleichen wollt mit den Worten, daß ihm das Evangelium der Vorhaut eben so wohl befohlen sei, als Petro das Evangelium der Beschneidung u.s.w. und wenn je ein Primat sollt sein jure </w:t>
      </w:r>
      <w:proofErr w:type="spellStart"/>
      <w:r>
        <w:t>divino</w:t>
      </w:r>
      <w:proofErr w:type="spellEnd"/>
      <w:r>
        <w:t xml:space="preserve">, so möcht aus diesem Ort Pauli ad. Gal. 2 viel gewaltiger, denn sonst aus der Schrift der einig Primat folgen mag, geschlossen werden zween Primat, einer über die Beschneidung, der Petro zugehöret, der ander über die Vorhaut, der Paulo zugehöret, daß also zween Päpste wären, einer der Juden Petrus, der ander der Heiden Paulus. Damit man aber ganz klärlich sehe, wie so ganz Paulus von keinem Primat wisse, so erwäg man mit Fleiß den Text ad. Gal. 2 und lerne daraus, daß ja S. Paulus billig tausendfältig Bann verdienet hätte, weil er den obersten </w:t>
      </w:r>
      <w:proofErr w:type="spellStart"/>
      <w:r>
        <w:t>Vicarium</w:t>
      </w:r>
      <w:proofErr w:type="spellEnd"/>
      <w:r>
        <w:t xml:space="preserve"> so gar </w:t>
      </w:r>
      <w:proofErr w:type="spellStart"/>
      <w:r>
        <w:t>nit</w:t>
      </w:r>
      <w:proofErr w:type="spellEnd"/>
      <w:r>
        <w:t xml:space="preserve"> achten will und so mit ausdruckten Worten sich ihm gleich machet. Denn wo Petrus den Primat gehabt hätte, wäre es ja in allweg billig gewesen, daß weder Paulus noch ein andrer Apostel sich Predigens unterstanden hätte, er hätte denn vor den Gewalt von Petro empfangen, sonderlich aber Paulus als ein neuer Apostel, der allererst nach der Urständ Christi ein Apostel ist worden, und deßhalb billiger, denn die andern, die vor dem Tod Christi von Christo selber zum </w:t>
      </w:r>
      <w:proofErr w:type="spellStart"/>
      <w:r>
        <w:t>Apostolatamt</w:t>
      </w:r>
      <w:proofErr w:type="spellEnd"/>
      <w:r>
        <w:t xml:space="preserve"> berufen sind worden, nicht unversucht Petri des obersten Apostels angefangen oder zu predigen ausgezogen sollt sein, sondern sollt alsbald nach seiner Bekehrung, vor Damaskus geschehen, von Stund an gen Jerusalem wiederum gezogen sein und nach Bekenntniß seines Glaubens und genugsamer Examination von Petro zugelassen und </w:t>
      </w:r>
      <w:proofErr w:type="spellStart"/>
      <w:r>
        <w:t>investirt</w:t>
      </w:r>
      <w:proofErr w:type="spellEnd"/>
      <w:r>
        <w:t xml:space="preserve">, in </w:t>
      </w:r>
      <w:proofErr w:type="spellStart"/>
      <w:r>
        <w:t>Arabiam</w:t>
      </w:r>
      <w:proofErr w:type="spellEnd"/>
      <w:r>
        <w:t xml:space="preserve"> oder anderswohin, wie das Petro gefallen hätt, zu predigen ausgezogen sein. Nun aber hat er deren keins gethan, hat sich auch mit niemand nach seiner Bekehrung besprochen, hat auch von niemand auf Erden zu predigen Gewalt empfangen, ist auch von niemand zum Bischof oder Apostel geweiht worden, sondern den nächsten (Weg) von Damaskus gen </w:t>
      </w:r>
      <w:proofErr w:type="spellStart"/>
      <w:r>
        <w:t>Arabiam</w:t>
      </w:r>
      <w:proofErr w:type="spellEnd"/>
      <w:r>
        <w:t xml:space="preserve"> zu predigen gezogen und darnach allererst über drei Jahr gen Jerusalem wiederum kommen, nit Gewalt von Petro zu empfangen oder Petro als dem Obersten Rechenschaft seines Glaubens zu geben, sondern „Petrum zu schauen“, zu besichtigen als einen Mitapostel u.s.w. Nun kann ja niemand leugnen, daß an dem Ort Pauli ad Galatas mehr vom Primat der Apostel gehandelt wird, denn schier an keinem andern Ort der Schrift. Denn die falschen Apostel den Galatern wider Paulum </w:t>
      </w:r>
      <w:proofErr w:type="spellStart"/>
      <w:r>
        <w:t>fürgeworfen</w:t>
      </w:r>
      <w:proofErr w:type="spellEnd"/>
      <w:r>
        <w:t xml:space="preserve"> haben Petrum, wie man eigentlich spürt, als den höchsten und obersten Apostel, der doch nit lehre, halt es auch nit mit dem Gesetz wie Paulus, darum sie billiger Petro als dem obersten glauben sollen, denn Paulo als einem geringen Apostel, der lange Zeit die Christenheit verfolgt habe und allererst nach der Urständ Christi ein Apostel worden sei. Darum es ja billig gewesen, daß S. Paulus, wo er Petrum für einen </w:t>
      </w:r>
      <w:proofErr w:type="spellStart"/>
      <w:r>
        <w:t>Vicarium</w:t>
      </w:r>
      <w:proofErr w:type="spellEnd"/>
      <w:r>
        <w:t xml:space="preserve"> Christi und obersten Apostel erkannt hätte, säuberlich gefahren und sich </w:t>
      </w:r>
      <w:proofErr w:type="spellStart"/>
      <w:r>
        <w:t>unterschleifiger</w:t>
      </w:r>
      <w:proofErr w:type="spellEnd"/>
      <w:r>
        <w:t xml:space="preserve"> und gehorsamer erzeigt hätte, dann er thut; nun er aber ihn nit allein nit für seinen Obersten erkennet, sondern sich ihm gleich macht und frei heraus sagt, ihm sei an Petro nichts gelegen, Gott sehe keine Person an und er habe auch Petro unter Augen gestanden und ihn gestraft u.s.w. So ists ja klar, daß Paulus von keinem Primat gewußt hat, und scheinet aus </w:t>
      </w:r>
      <w:proofErr w:type="spellStart"/>
      <w:r>
        <w:t>alen</w:t>
      </w:r>
      <w:proofErr w:type="spellEnd"/>
      <w:r>
        <w:t xml:space="preserve"> vorerzählten Ursachen, daß Petro kein Primat von Christo geben oder befohlen sei. </w:t>
      </w:r>
    </w:p>
    <w:p w14:paraId="2612EB63" w14:textId="77777777" w:rsidR="00477716" w:rsidRDefault="00477716" w:rsidP="00477716">
      <w:pPr>
        <w:pStyle w:val="StandardWeb"/>
      </w:pPr>
      <w:r>
        <w:t xml:space="preserve">Und ob schon Petro von Christo der Primat wär geben, wie wir nit gestehen, so folgt darum noch nit daraus, daß solcher Primat auf die </w:t>
      </w:r>
      <w:proofErr w:type="spellStart"/>
      <w:r>
        <w:t>Successores</w:t>
      </w:r>
      <w:hyperlink r:id="rId7" w:anchor="fn__3" w:history="1">
        <w:r>
          <w:rPr>
            <w:rStyle w:val="Hyperlink"/>
            <w:vertAlign w:val="superscript"/>
          </w:rPr>
          <w:t>3</w:t>
        </w:r>
        <w:proofErr w:type="spellEnd"/>
        <w:r>
          <w:rPr>
            <w:rStyle w:val="Hyperlink"/>
            <w:vertAlign w:val="superscript"/>
          </w:rPr>
          <w:t>)</w:t>
        </w:r>
      </w:hyperlink>
      <w:r>
        <w:t xml:space="preserve"> Petri erblich fallen sollt. Denn es müßte ja vor bewiesen werden, daß es Christus Will und Meinung wär gewesen, daß wie er Petrum zum Vicario gemacht, also sollten solch </w:t>
      </w:r>
      <w:proofErr w:type="spellStart"/>
      <w:r>
        <w:t>Vicariat</w:t>
      </w:r>
      <w:proofErr w:type="spellEnd"/>
      <w:r>
        <w:t xml:space="preserve"> auch erben alle Bischöfe, die in denen Kirchen </w:t>
      </w:r>
      <w:proofErr w:type="spellStart"/>
      <w:r>
        <w:t>succediren</w:t>
      </w:r>
      <w:proofErr w:type="spellEnd"/>
      <w:r>
        <w:t xml:space="preserve"> würden, in denen Petrus </w:t>
      </w:r>
      <w:proofErr w:type="spellStart"/>
      <w:r>
        <w:t>residirt</w:t>
      </w:r>
      <w:proofErr w:type="spellEnd"/>
      <w:r>
        <w:t xml:space="preserve"> hätte; denn man ja bekennen muß, daß das Primat Petri persönliches Privilegium wär gewesen, solche </w:t>
      </w:r>
      <w:proofErr w:type="spellStart"/>
      <w:r>
        <w:t>Privilegia</w:t>
      </w:r>
      <w:proofErr w:type="spellEnd"/>
      <w:r>
        <w:t xml:space="preserve"> aber sterben mit den Personen, denen sie gegeben, ab und strecken sich </w:t>
      </w:r>
      <w:proofErr w:type="spellStart"/>
      <w:r>
        <w:t>nit</w:t>
      </w:r>
      <w:proofErr w:type="spellEnd"/>
      <w:r>
        <w:t xml:space="preserve"> auf die </w:t>
      </w:r>
      <w:proofErr w:type="spellStart"/>
      <w:r>
        <w:t>Successores</w:t>
      </w:r>
      <w:proofErr w:type="spellEnd"/>
      <w:r>
        <w:t xml:space="preserve"> oder Erben. Darum wo Christus je ein </w:t>
      </w:r>
      <w:proofErr w:type="spellStart"/>
      <w:r>
        <w:t>Vicarium</w:t>
      </w:r>
      <w:proofErr w:type="spellEnd"/>
      <w:r>
        <w:t xml:space="preserve"> hat wollen haben in der Kirche, sollte der billig nach dem Tod Petri durch ordentliche Wahl oder auch das Loos, wie Matthias Act. 1, gesetzt und gemacht sein worden. </w:t>
      </w:r>
    </w:p>
    <w:p w14:paraId="3EDCF52E" w14:textId="77777777" w:rsidR="00477716" w:rsidRDefault="00477716" w:rsidP="00477716">
      <w:pPr>
        <w:pStyle w:val="StandardWeb"/>
      </w:pPr>
      <w:r>
        <w:t xml:space="preserve">Und wann schon erwiesen wäre, daß das Primat Petri erblich auf seine </w:t>
      </w:r>
      <w:proofErr w:type="spellStart"/>
      <w:r>
        <w:t>Successores</w:t>
      </w:r>
      <w:proofErr w:type="spellEnd"/>
      <w:r>
        <w:t xml:space="preserve"> fallen sollt, so wäre doch damit noch nit erwiesen, daß es eben auf die römischen Bischöfe fallen müßte, mehr dann auf die Bischöfe </w:t>
      </w:r>
      <w:proofErr w:type="spellStart"/>
      <w:r>
        <w:t>Antiochiä</w:t>
      </w:r>
      <w:proofErr w:type="spellEnd"/>
      <w:r>
        <w:t xml:space="preserve"> oder anderer berühmter Städte Bischöfe, in denen Petrus </w:t>
      </w:r>
      <w:proofErr w:type="spellStart"/>
      <w:r>
        <w:t>ungezweifelt</w:t>
      </w:r>
      <w:proofErr w:type="spellEnd"/>
      <w:r>
        <w:t xml:space="preserve"> auch lange Zeit gewohnt, </w:t>
      </w:r>
      <w:proofErr w:type="spellStart"/>
      <w:r>
        <w:t>residirt</w:t>
      </w:r>
      <w:proofErr w:type="spellEnd"/>
      <w:r>
        <w:t xml:space="preserve"> und regiert und ebensowohl Kirchen angerichtet hat als zu Rom. Denn die Bischöfe zu Antiochien, da Petrus lange Zeit geprediget, sind ebensowohl </w:t>
      </w:r>
      <w:proofErr w:type="spellStart"/>
      <w:r>
        <w:t>Successores</w:t>
      </w:r>
      <w:proofErr w:type="spellEnd"/>
      <w:r>
        <w:t xml:space="preserve"> Petri, als die römischen Bischöfe. Beide müßten sich also sehr darum reißen, welchem der Primat billiger sollt zugewendet werden. </w:t>
      </w:r>
    </w:p>
    <w:p w14:paraId="3DB6B2BD" w14:textId="77777777" w:rsidR="00477716" w:rsidRDefault="00477716" w:rsidP="00477716">
      <w:pPr>
        <w:pStyle w:val="StandardWeb"/>
      </w:pPr>
      <w:r>
        <w:t xml:space="preserve">Und wie kommt es doch, daß sie dem Befehl Petro gegeben einen andern Verstand geben wollen, dann ihn </w:t>
      </w:r>
      <w:r>
        <w:rPr>
          <w:rStyle w:val="Fett"/>
        </w:rPr>
        <w:t>Petrus selber</w:t>
      </w:r>
      <w:r>
        <w:t xml:space="preserve"> verstanden hat? Denn </w:t>
      </w:r>
      <w:proofErr w:type="spellStart"/>
      <w:r>
        <w:t>hätts</w:t>
      </w:r>
      <w:proofErr w:type="spellEnd"/>
      <w:r>
        <w:t xml:space="preserve"> Petrus dafür gehalten, daß der Gewalt ihm allein oder für den andern gegeben wäre, so würde er nit dergestalt in seiner ersten Epistel geschrieben, sondern weit ein ander Manier geführt haben. Nun aber schreibt er also 1. Pt. 5: Die Aeltesten, die unter euch sind, vermahne ich, der Mitälteste und Zeuge …. weidet die Heerde Christi, die unter euch ist …. nit als die herrschen über das Erb, sondern werdet ein </w:t>
      </w:r>
      <w:proofErr w:type="spellStart"/>
      <w:r>
        <w:t>Fürbild</w:t>
      </w:r>
      <w:proofErr w:type="spellEnd"/>
      <w:r>
        <w:t xml:space="preserve"> der Heerd u.s.w. Denn er sich ja keines Primats hierinnen merken läßt, nennet sich nit einen obersten Hirten oder obersten Bischof, sondern einen Mitältesten und Christum allein den Erzhirten, sagt auch nicht: weidet die Heerd, die mir Christus als seinem Vicario befohlen hat, sondern: weidet die Heerd Christi, die unter euch ist, das ist: die euch ja so wohl als mir befohlen ist. Er spricht auch nicht, wie sich der Papst </w:t>
      </w:r>
      <w:proofErr w:type="spellStart"/>
      <w:r>
        <w:t>stolzlich</w:t>
      </w:r>
      <w:proofErr w:type="spellEnd"/>
      <w:r>
        <w:t xml:space="preserve"> und </w:t>
      </w:r>
      <w:proofErr w:type="spellStart"/>
      <w:r>
        <w:t>vermessentlich</w:t>
      </w:r>
      <w:proofErr w:type="spellEnd"/>
      <w:r>
        <w:t xml:space="preserve"> rühmet: </w:t>
      </w:r>
      <w:proofErr w:type="spellStart"/>
      <w:r>
        <w:t>Ubi</w:t>
      </w:r>
      <w:proofErr w:type="spellEnd"/>
      <w:r>
        <w:t xml:space="preserve"> </w:t>
      </w:r>
      <w:proofErr w:type="spellStart"/>
      <w:r>
        <w:t>est</w:t>
      </w:r>
      <w:proofErr w:type="spellEnd"/>
      <w:r>
        <w:t xml:space="preserve"> </w:t>
      </w:r>
      <w:proofErr w:type="spellStart"/>
      <w:r>
        <w:t>majoritas</w:t>
      </w:r>
      <w:proofErr w:type="spellEnd"/>
      <w:r>
        <w:t xml:space="preserve">, </w:t>
      </w:r>
      <w:proofErr w:type="spellStart"/>
      <w:r>
        <w:t>ibi</w:t>
      </w:r>
      <w:proofErr w:type="spellEnd"/>
      <w:r>
        <w:t xml:space="preserve"> </w:t>
      </w:r>
      <w:proofErr w:type="spellStart"/>
      <w:r>
        <w:t>est</w:t>
      </w:r>
      <w:proofErr w:type="spellEnd"/>
      <w:r>
        <w:t xml:space="preserve"> </w:t>
      </w:r>
      <w:proofErr w:type="spellStart"/>
      <w:r>
        <w:t>mandandi</w:t>
      </w:r>
      <w:proofErr w:type="spellEnd"/>
      <w:r>
        <w:t xml:space="preserve"> </w:t>
      </w:r>
      <w:proofErr w:type="spellStart"/>
      <w:r>
        <w:t>auctoritas</w:t>
      </w:r>
      <w:proofErr w:type="spellEnd"/>
      <w:r>
        <w:t xml:space="preserve"> </w:t>
      </w:r>
      <w:proofErr w:type="spellStart"/>
      <w:r>
        <w:t>caeteros</w:t>
      </w:r>
      <w:proofErr w:type="spellEnd"/>
      <w:r>
        <w:t xml:space="preserve">, </w:t>
      </w:r>
      <w:proofErr w:type="spellStart"/>
      <w:r>
        <w:t>manet</w:t>
      </w:r>
      <w:proofErr w:type="spellEnd"/>
      <w:r>
        <w:t xml:space="preserve"> </w:t>
      </w:r>
      <w:proofErr w:type="spellStart"/>
      <w:r>
        <w:t>obediendi</w:t>
      </w:r>
      <w:proofErr w:type="spellEnd"/>
      <w:r>
        <w:t xml:space="preserve"> </w:t>
      </w:r>
      <w:proofErr w:type="spellStart"/>
      <w:r>
        <w:t>necessitas</w:t>
      </w:r>
      <w:proofErr w:type="spellEnd"/>
      <w:r>
        <w:t xml:space="preserve">, sondern sagt den Bischöfen: gebt ihnen für, nit als die herrschen über das Erb, sondern werdet ein </w:t>
      </w:r>
      <w:proofErr w:type="spellStart"/>
      <w:r>
        <w:t>Fürbild</w:t>
      </w:r>
      <w:proofErr w:type="spellEnd"/>
      <w:r>
        <w:t xml:space="preserve"> der Heerd - in welchen Worten allen ja nichts dem römischen </w:t>
      </w:r>
      <w:proofErr w:type="spellStart"/>
      <w:r>
        <w:t>Supercilio</w:t>
      </w:r>
      <w:proofErr w:type="spellEnd"/>
      <w:r>
        <w:t xml:space="preserve"> und Pracht ähnlich sieht. </w:t>
      </w:r>
    </w:p>
    <w:p w14:paraId="24F3CC03" w14:textId="77777777" w:rsidR="00477716" w:rsidRDefault="00477716" w:rsidP="00477716">
      <w:pPr>
        <w:pStyle w:val="StandardWeb"/>
      </w:pPr>
      <w:r>
        <w:t xml:space="preserve">So hat auch anfänglich die christliche Kirche den römischen Bischof nit für den obersten gehalten, sondern gleich den andern, </w:t>
      </w:r>
      <w:proofErr w:type="spellStart"/>
      <w:r>
        <w:t>etlich</w:t>
      </w:r>
      <w:proofErr w:type="spellEnd"/>
      <w:r>
        <w:t xml:space="preserve"> hundert Jahr, wie das klärlich in den Historien gefunden wird, welche eigentlich anzeigen, wann der Pracht angefangen, gemehrt sei worden und so gewaltig eingerissen und überhand hab genommen. Denn so anfänglich der römisch Bischof in dem Gewalt gesessen und also für den obersten gehalten wär worden, wie </w:t>
      </w:r>
      <w:proofErr w:type="spellStart"/>
      <w:r>
        <w:t>jetzund</w:t>
      </w:r>
      <w:proofErr w:type="spellEnd"/>
      <w:r>
        <w:t xml:space="preserve"> zu unsern Zeiten, so hätt man kein gemein Concilium ohne ihn oder seine Anwälte oder Verweser dürfen halten. Nun sind aber viel trefflicher Concilien gehalten worden, in welchen der Bischof von Rom entweder gar nit gewesen ist, oder doch </w:t>
      </w:r>
      <w:proofErr w:type="spellStart"/>
      <w:r>
        <w:t>nit</w:t>
      </w:r>
      <w:proofErr w:type="spellEnd"/>
      <w:r>
        <w:t xml:space="preserve"> </w:t>
      </w:r>
      <w:proofErr w:type="spellStart"/>
      <w:r>
        <w:t>präsidirt</w:t>
      </w:r>
      <w:proofErr w:type="spellEnd"/>
      <w:r>
        <w:t xml:space="preserve"> und kein Primat im </w:t>
      </w:r>
      <w:proofErr w:type="spellStart"/>
      <w:r>
        <w:t>Concilio</w:t>
      </w:r>
      <w:proofErr w:type="spellEnd"/>
      <w:r>
        <w:t xml:space="preserve"> hat gehabt. So im </w:t>
      </w:r>
      <w:proofErr w:type="spellStart"/>
      <w:r>
        <w:t>Concilio</w:t>
      </w:r>
      <w:proofErr w:type="spellEnd"/>
      <w:r>
        <w:t xml:space="preserve"> zu Antiochia, in dem man verdammt hat den Ketzer Paulum </w:t>
      </w:r>
      <w:proofErr w:type="spellStart"/>
      <w:r>
        <w:t>Samosatenum</w:t>
      </w:r>
      <w:proofErr w:type="spellEnd"/>
      <w:r>
        <w:t xml:space="preserve">, der die Gottheit Christi verleugnet; item im </w:t>
      </w:r>
      <w:proofErr w:type="spellStart"/>
      <w:r>
        <w:t>Concilio</w:t>
      </w:r>
      <w:proofErr w:type="spellEnd"/>
      <w:r>
        <w:t xml:space="preserve"> zu Alexandria gehalten, da man den Ketzer </w:t>
      </w:r>
      <w:proofErr w:type="spellStart"/>
      <w:r>
        <w:t>Sabellium</w:t>
      </w:r>
      <w:proofErr w:type="spellEnd"/>
      <w:r>
        <w:t xml:space="preserve"> verdammt hat; desselbigen gleichen die da beschrieben haben das Concilium zu Constantinopel, auch zu </w:t>
      </w:r>
      <w:proofErr w:type="spellStart"/>
      <w:r>
        <w:t>Epheso</w:t>
      </w:r>
      <w:proofErr w:type="spellEnd"/>
      <w:r>
        <w:t xml:space="preserve">, die thun gar kein Meldung des römischen Bischofs, aus dem man glauben muß, daß die römischen Bischöfe entweder gar nit darinnen sind gewesen, oder ja </w:t>
      </w:r>
      <w:proofErr w:type="spellStart"/>
      <w:r>
        <w:t>nit</w:t>
      </w:r>
      <w:proofErr w:type="spellEnd"/>
      <w:r>
        <w:t xml:space="preserve"> </w:t>
      </w:r>
      <w:proofErr w:type="spellStart"/>
      <w:r>
        <w:t>präsidirt</w:t>
      </w:r>
      <w:proofErr w:type="spellEnd"/>
      <w:r>
        <w:t xml:space="preserve"> darinnen haben, das ist, den Gewalt, </w:t>
      </w:r>
      <w:proofErr w:type="spellStart"/>
      <w:r>
        <w:t>Oberkeit</w:t>
      </w:r>
      <w:proofErr w:type="spellEnd"/>
      <w:r>
        <w:t xml:space="preserve"> und Scepter </w:t>
      </w:r>
      <w:proofErr w:type="spellStart"/>
      <w:r>
        <w:t>nit</w:t>
      </w:r>
      <w:proofErr w:type="spellEnd"/>
      <w:r>
        <w:t xml:space="preserve"> gehabt haben. </w:t>
      </w:r>
      <w:proofErr w:type="spellStart"/>
      <w:r>
        <w:t>Theodoritus</w:t>
      </w:r>
      <w:proofErr w:type="spellEnd"/>
      <w:r>
        <w:t xml:space="preserve"> (</w:t>
      </w:r>
      <w:proofErr w:type="spellStart"/>
      <w:r>
        <w:t>I,7</w:t>
      </w:r>
      <w:proofErr w:type="spellEnd"/>
      <w:r>
        <w:t xml:space="preserve">), als er beschreibt das groß </w:t>
      </w:r>
      <w:proofErr w:type="spellStart"/>
      <w:r>
        <w:t>Nicänum</w:t>
      </w:r>
      <w:proofErr w:type="spellEnd"/>
      <w:r>
        <w:t xml:space="preserve"> Concilium, von 318 Bischöfen versammelt, zeiget er an, wie daß nit der Bischof von Rom als ein Primas die Bischöfe zusammen beschrieben und versammelt habe, sondern der löblich gottselig Kaiser Constantinus, welcher auch alle Bischöfe und Personen auf sein und römischen Reichs Kosten, auf der gemeinen des Reichs Fuhr herzu hab lassen führen. Hernach sagt </w:t>
      </w:r>
      <w:proofErr w:type="spellStart"/>
      <w:r>
        <w:t>Theodoritus</w:t>
      </w:r>
      <w:proofErr w:type="spellEnd"/>
      <w:r>
        <w:t xml:space="preserve"> mit ausdruckten Worten, daß auf dem </w:t>
      </w:r>
      <w:proofErr w:type="spellStart"/>
      <w:r>
        <w:t>Concilio</w:t>
      </w:r>
      <w:proofErr w:type="spellEnd"/>
      <w:r>
        <w:t xml:space="preserve"> zu Nicäa der Bischof von Rom Alters halben nit sei gewesen, sondern hab dahin geschickt zween Priester (denn der </w:t>
      </w:r>
      <w:proofErr w:type="spellStart"/>
      <w:r>
        <w:t>Cardinalnam</w:t>
      </w:r>
      <w:proofErr w:type="spellEnd"/>
      <w:r>
        <w:t xml:space="preserve"> dazumal noch unbekannt ist gewesen); nit daß sie sollten </w:t>
      </w:r>
      <w:proofErr w:type="spellStart"/>
      <w:r>
        <w:t>präsidiren</w:t>
      </w:r>
      <w:proofErr w:type="spellEnd"/>
      <w:r>
        <w:t xml:space="preserve">, sondern daß sie sollten mit helfen schließen und handeln. Hernach aber folgt, daß </w:t>
      </w:r>
      <w:proofErr w:type="spellStart"/>
      <w:r>
        <w:t>Eustathius</w:t>
      </w:r>
      <w:proofErr w:type="spellEnd"/>
      <w:r>
        <w:t xml:space="preserve">, der Bischof von Antiochia, von wegen des ganzen Concilii dem Kaiser Constantino seines christlichen </w:t>
      </w:r>
      <w:proofErr w:type="spellStart"/>
      <w:r>
        <w:t>Fürnehmens</w:t>
      </w:r>
      <w:proofErr w:type="spellEnd"/>
      <w:r>
        <w:t xml:space="preserve"> halb Dank gesagt, ihn gepriesen und gelobt habe. Aber niemand hat </w:t>
      </w:r>
      <w:proofErr w:type="spellStart"/>
      <w:r>
        <w:t>präsidirt</w:t>
      </w:r>
      <w:proofErr w:type="spellEnd"/>
      <w:r>
        <w:t xml:space="preserve">, dann der Kaiser Constantinus selber, der mitten unter den Bischöfen auf einem Stuhl gesessen ist und sich in ihr Gezänk und Disputation mit großem Ernst gelegt, </w:t>
      </w:r>
      <w:proofErr w:type="spellStart"/>
      <w:r>
        <w:t>jetzund</w:t>
      </w:r>
      <w:proofErr w:type="spellEnd"/>
      <w:r>
        <w:t xml:space="preserve"> einem, dann dem andern zugefallen, </w:t>
      </w:r>
      <w:proofErr w:type="spellStart"/>
      <w:r>
        <w:t>etwan</w:t>
      </w:r>
      <w:proofErr w:type="spellEnd"/>
      <w:r>
        <w:t xml:space="preserve"> wann einer sich entrüsten wollt lassen, denselbigen gestillet, und also in allweg nit anders gehandelt, dann wie ein Präsident oder Rector in einer öffentlichen Disputation der Gelehrten, oder wie in einem </w:t>
      </w:r>
      <w:proofErr w:type="spellStart"/>
      <w:r>
        <w:t>Concilio</w:t>
      </w:r>
      <w:proofErr w:type="spellEnd"/>
      <w:r>
        <w:t xml:space="preserve"> der Oberst und Präsident pflegt zu thun…. </w:t>
      </w:r>
    </w:p>
    <w:p w14:paraId="37E65047" w14:textId="77777777" w:rsidR="00477716" w:rsidRDefault="00477716" w:rsidP="00477716">
      <w:pPr>
        <w:pStyle w:val="StandardWeb"/>
      </w:pPr>
      <w:r>
        <w:t xml:space="preserve">Ueber das alles ist es über die Maßen schimpflich, daß sie solchen Primat wollen haben ex jure </w:t>
      </w:r>
      <w:proofErr w:type="spellStart"/>
      <w:r>
        <w:t>divino</w:t>
      </w:r>
      <w:proofErr w:type="spellEnd"/>
      <w:r>
        <w:t xml:space="preserve">, so doch ihr eigen Recht bezeugt, daß sie ihn haben, wie sie sagen, </w:t>
      </w:r>
      <w:proofErr w:type="spellStart"/>
      <w:r>
        <w:t>privilegio</w:t>
      </w:r>
      <w:proofErr w:type="spellEnd"/>
      <w:r>
        <w:t xml:space="preserve"> Constantini, </w:t>
      </w:r>
      <w:proofErr w:type="spellStart"/>
      <w:r>
        <w:t>wiewol</w:t>
      </w:r>
      <w:proofErr w:type="spellEnd"/>
      <w:r>
        <w:t xml:space="preserve"> aus </w:t>
      </w:r>
      <w:proofErr w:type="spellStart"/>
      <w:r>
        <w:t>gemeldter</w:t>
      </w:r>
      <w:proofErr w:type="spellEnd"/>
      <w:r>
        <w:t xml:space="preserve"> </w:t>
      </w:r>
      <w:proofErr w:type="spellStart"/>
      <w:r>
        <w:t>Historia</w:t>
      </w:r>
      <w:proofErr w:type="spellEnd"/>
      <w:r>
        <w:t xml:space="preserve"> </w:t>
      </w:r>
      <w:proofErr w:type="spellStart"/>
      <w:r>
        <w:t>Theodoriti</w:t>
      </w:r>
      <w:proofErr w:type="spellEnd"/>
      <w:r>
        <w:t xml:space="preserve"> man sieht, daß </w:t>
      </w:r>
      <w:r>
        <w:rPr>
          <w:rStyle w:val="Fett"/>
        </w:rPr>
        <w:t xml:space="preserve">solch Fürgeben von dem </w:t>
      </w:r>
      <w:proofErr w:type="spellStart"/>
      <w:r>
        <w:rPr>
          <w:rStyle w:val="Fett"/>
        </w:rPr>
        <w:t>privilegio</w:t>
      </w:r>
      <w:proofErr w:type="spellEnd"/>
      <w:r>
        <w:rPr>
          <w:rStyle w:val="Fett"/>
        </w:rPr>
        <w:t xml:space="preserve"> Constantini </w:t>
      </w:r>
      <w:proofErr w:type="spellStart"/>
      <w:r>
        <w:rPr>
          <w:rStyle w:val="Fett"/>
        </w:rPr>
        <w:t>frielich</w:t>
      </w:r>
      <w:proofErr w:type="spellEnd"/>
      <w:r>
        <w:rPr>
          <w:rStyle w:val="Fett"/>
        </w:rPr>
        <w:t xml:space="preserve"> ein lauter </w:t>
      </w:r>
      <w:proofErr w:type="spellStart"/>
      <w:r>
        <w:rPr>
          <w:rStyle w:val="Fett"/>
        </w:rPr>
        <w:t>ungegründete</w:t>
      </w:r>
      <w:proofErr w:type="spellEnd"/>
      <w:r>
        <w:rPr>
          <w:rStyle w:val="Fett"/>
        </w:rPr>
        <w:t xml:space="preserve"> erdichtete Fabel ist.</w:t>
      </w:r>
      <w:r>
        <w:t xml:space="preserve"> Auch schreibet S. Hieronymus an etlichen Orten, das gewaltig strebet wider den Primat des römischen Bischofs (zu Matth. 18 an </w:t>
      </w:r>
      <w:proofErr w:type="spellStart"/>
      <w:r>
        <w:t>Evagrinus</w:t>
      </w:r>
      <w:proofErr w:type="spellEnd"/>
      <w:r>
        <w:t xml:space="preserve"> u.s.w.) </w:t>
      </w:r>
    </w:p>
    <w:p w14:paraId="19A28EAF" w14:textId="77777777" w:rsidR="00477716" w:rsidRDefault="00477716" w:rsidP="00477716">
      <w:pPr>
        <w:pStyle w:val="StandardWeb"/>
      </w:pPr>
      <w:r>
        <w:t xml:space="preserve">Viel billiger möchte </w:t>
      </w:r>
      <w:proofErr w:type="spellStart"/>
      <w:r>
        <w:t>sicih</w:t>
      </w:r>
      <w:proofErr w:type="spellEnd"/>
      <w:r>
        <w:t xml:space="preserve"> der Bischof von </w:t>
      </w:r>
      <w:r>
        <w:rPr>
          <w:rStyle w:val="Fett"/>
        </w:rPr>
        <w:t>Jerusalem</w:t>
      </w:r>
      <w:r>
        <w:t xml:space="preserve"> des Primats unterzogen haben, denn der römische Bischof. Denn Jerusalem ist ja die recht </w:t>
      </w:r>
      <w:proofErr w:type="spellStart"/>
      <w:r>
        <w:t>Mutterkirch</w:t>
      </w:r>
      <w:proofErr w:type="spellEnd"/>
      <w:r>
        <w:t xml:space="preserve">, aus welcher alle Kirchen der Welt als ihre </w:t>
      </w:r>
      <w:proofErr w:type="spellStart"/>
      <w:r>
        <w:t>Filialia</w:t>
      </w:r>
      <w:proofErr w:type="spellEnd"/>
      <w:r>
        <w:t xml:space="preserve"> gepflanzt sind worden, wie das Jesajas zuvor verkündigt hat c. 2. So heißet Jesus selber die Jünger bleiben zu Jerusalem und davon nit weichen, bis sie mit der Kraft von oben angethan werden, und daß man sollt predigen </w:t>
      </w:r>
      <w:proofErr w:type="spellStart"/>
      <w:r>
        <w:t>Buß</w:t>
      </w:r>
      <w:proofErr w:type="spellEnd"/>
      <w:r>
        <w:t xml:space="preserve"> und Verzeihung der Sünden unter alle Völker, und sollt solches anheben zu Jerusalem - daß also von Jerusalem aus das Evangelium in die ganze Welt geprediget wurde. So schreibt auch S. Paulus zu den Römern am 15.: Die aus </w:t>
      </w:r>
      <w:proofErr w:type="spellStart"/>
      <w:r>
        <w:t>Macedonia</w:t>
      </w:r>
      <w:proofErr w:type="spellEnd"/>
      <w:r>
        <w:t xml:space="preserve"> und Achaja haben eine gemeine Steuer zusammengelegt den armen Heiligen zu Jerusalem; sie habens williglich gethan, und </w:t>
      </w:r>
      <w:r>
        <w:rPr>
          <w:rStyle w:val="Fett"/>
        </w:rPr>
        <w:t>sind auch ihre Schuldner</w:t>
      </w:r>
      <w:r>
        <w:t xml:space="preserve"> u.s.w. Es schreibt auch Clemens </w:t>
      </w:r>
      <w:proofErr w:type="spellStart"/>
      <w:r>
        <w:t>Alexandrinus</w:t>
      </w:r>
      <w:proofErr w:type="spellEnd"/>
      <w:r>
        <w:t xml:space="preserve">, der ältesten einer, solchen Primat nit Petro zu, sondern Jacobo eccl. hist. 2,1. Und so lesen wir auch 7,15 und in </w:t>
      </w:r>
      <w:proofErr w:type="spellStart"/>
      <w:r>
        <w:t>const</w:t>
      </w:r>
      <w:proofErr w:type="spellEnd"/>
      <w:r>
        <w:t xml:space="preserve">. Nic. </w:t>
      </w:r>
      <w:proofErr w:type="spellStart"/>
      <w:r>
        <w:t>conoc</w:t>
      </w:r>
      <w:proofErr w:type="spellEnd"/>
      <w:r>
        <w:t xml:space="preserve">. eccl. hist. 10,6. </w:t>
      </w:r>
    </w:p>
    <w:p w14:paraId="0C488FB7" w14:textId="77777777" w:rsidR="00477716" w:rsidRDefault="00477716" w:rsidP="00477716">
      <w:pPr>
        <w:pStyle w:val="StandardWeb"/>
      </w:pPr>
      <w:proofErr w:type="spellStart"/>
      <w:r>
        <w:t>Wiewol</w:t>
      </w:r>
      <w:proofErr w:type="spellEnd"/>
      <w:r>
        <w:t xml:space="preserve"> wir nun aus </w:t>
      </w:r>
      <w:proofErr w:type="spellStart"/>
      <w:r>
        <w:t>obenangezeigtem</w:t>
      </w:r>
      <w:proofErr w:type="spellEnd"/>
      <w:r>
        <w:t xml:space="preserve"> Grund dem römischen Bischof nit können gestatten, daß er sich des Primats über die ganze Christenheit rühme jure </w:t>
      </w:r>
      <w:proofErr w:type="spellStart"/>
      <w:r>
        <w:t>divino</w:t>
      </w:r>
      <w:proofErr w:type="spellEnd"/>
      <w:r>
        <w:t xml:space="preserve">, noch dennoch sagen wir und bekennen, daß er von Alters her, vor viel hundert Jahren, ein </w:t>
      </w:r>
      <w:proofErr w:type="spellStart"/>
      <w:r>
        <w:t>Superattendent</w:t>
      </w:r>
      <w:proofErr w:type="spellEnd"/>
      <w:r>
        <w:t xml:space="preserve"> und Aufseher bestellt ist worden </w:t>
      </w:r>
      <w:proofErr w:type="spellStart"/>
      <w:r>
        <w:t>juro</w:t>
      </w:r>
      <w:proofErr w:type="spellEnd"/>
      <w:r>
        <w:t xml:space="preserve"> </w:t>
      </w:r>
      <w:proofErr w:type="spellStart"/>
      <w:r>
        <w:t>humano</w:t>
      </w:r>
      <w:proofErr w:type="spellEnd"/>
      <w:r>
        <w:t xml:space="preserve"> et </w:t>
      </w:r>
      <w:proofErr w:type="spellStart"/>
      <w:r>
        <w:t>hominum</w:t>
      </w:r>
      <w:proofErr w:type="spellEnd"/>
      <w:r>
        <w:t xml:space="preserve"> </w:t>
      </w:r>
      <w:proofErr w:type="spellStart"/>
      <w:r>
        <w:t>arbitrio</w:t>
      </w:r>
      <w:proofErr w:type="spellEnd"/>
      <w:r>
        <w:t xml:space="preserve"> allein über die </w:t>
      </w:r>
      <w:proofErr w:type="spellStart"/>
      <w:r>
        <w:t>occidentales</w:t>
      </w:r>
      <w:proofErr w:type="spellEnd"/>
      <w:r>
        <w:t xml:space="preserve"> </w:t>
      </w:r>
      <w:proofErr w:type="spellStart"/>
      <w:r>
        <w:t>ecclesias</w:t>
      </w:r>
      <w:proofErr w:type="spellEnd"/>
      <w:r>
        <w:t xml:space="preserve">, gleichwie neben ihm der Bischof zu </w:t>
      </w:r>
      <w:proofErr w:type="spellStart"/>
      <w:r>
        <w:t>Alexamdria</w:t>
      </w:r>
      <w:proofErr w:type="spellEnd"/>
      <w:r>
        <w:t xml:space="preserve"> ein </w:t>
      </w:r>
      <w:proofErr w:type="spellStart"/>
      <w:r>
        <w:t>Superattendent</w:t>
      </w:r>
      <w:proofErr w:type="spellEnd"/>
      <w:r>
        <w:t xml:space="preserve"> gemacht ist worden allein über die </w:t>
      </w:r>
      <w:proofErr w:type="spellStart"/>
      <w:r>
        <w:t>orientales</w:t>
      </w:r>
      <w:proofErr w:type="spellEnd"/>
      <w:r>
        <w:t xml:space="preserve"> </w:t>
      </w:r>
      <w:proofErr w:type="spellStart"/>
      <w:r>
        <w:t>ecclesias</w:t>
      </w:r>
      <w:proofErr w:type="spellEnd"/>
      <w:r>
        <w:t xml:space="preserve">. Welches Amts, wie ers nit von Christo, sondern von Menschen empfangen hat, also mag er von Menschen wiederum entsetzt werden, wo er sich des Amts </w:t>
      </w:r>
      <w:proofErr w:type="spellStart"/>
      <w:r>
        <w:t>nit</w:t>
      </w:r>
      <w:proofErr w:type="spellEnd"/>
      <w:r>
        <w:t xml:space="preserve"> zur Kirchenerbauung </w:t>
      </w:r>
      <w:proofErr w:type="spellStart"/>
      <w:r>
        <w:t>bruachen</w:t>
      </w:r>
      <w:proofErr w:type="spellEnd"/>
      <w:r>
        <w:t xml:space="preserve">, sondern zu derselbigen Zerstörung und Verwüstung mißbrauchen wollte. Vgl. eccl. hist. unter den </w:t>
      </w:r>
      <w:proofErr w:type="spellStart"/>
      <w:r>
        <w:t>const</w:t>
      </w:r>
      <w:proofErr w:type="spellEnd"/>
      <w:r>
        <w:t xml:space="preserve">. Nic. </w:t>
      </w:r>
      <w:proofErr w:type="spellStart"/>
      <w:r>
        <w:t>con</w:t>
      </w:r>
      <w:proofErr w:type="spellEnd"/>
      <w:r>
        <w:t xml:space="preserve">. 10,6 und desselben gleichen 10,19 von den zweien </w:t>
      </w:r>
      <w:proofErr w:type="spellStart"/>
      <w:r>
        <w:t>Superattendentibus</w:t>
      </w:r>
      <w:proofErr w:type="spellEnd"/>
      <w:r>
        <w:t xml:space="preserve"> oder Päpsten. So nennet Arius </w:t>
      </w:r>
      <w:proofErr w:type="spellStart"/>
      <w:r>
        <w:t>Alexandrum</w:t>
      </w:r>
      <w:proofErr w:type="spellEnd"/>
      <w:r>
        <w:t xml:space="preserve">, den Bischof zu Alexandria, einen Papst in seinem Brief an Eusebius, Bischof zu Nicomedia. </w:t>
      </w:r>
    </w:p>
    <w:p w14:paraId="56BE258A" w14:textId="77777777" w:rsidR="00477716" w:rsidRDefault="00477716" w:rsidP="00477716">
      <w:pPr>
        <w:pStyle w:val="StandardWeb"/>
      </w:pPr>
      <w:r>
        <w:t xml:space="preserve">Wie nun die alte Kirche zween </w:t>
      </w:r>
      <w:proofErr w:type="spellStart"/>
      <w:r>
        <w:t>Superattendenten</w:t>
      </w:r>
      <w:proofErr w:type="spellEnd"/>
      <w:r>
        <w:t xml:space="preserve"> hat gemacht, einen in Orient, den andern in </w:t>
      </w:r>
      <w:proofErr w:type="spellStart"/>
      <w:r>
        <w:t>Occident</w:t>
      </w:r>
      <w:proofErr w:type="spellEnd"/>
      <w:r>
        <w:t xml:space="preserve">; also möchten auch auf den heutigen Tag aus Vergleichung und </w:t>
      </w:r>
      <w:proofErr w:type="spellStart"/>
      <w:r>
        <w:t>einmüthigem</w:t>
      </w:r>
      <w:proofErr w:type="spellEnd"/>
      <w:r>
        <w:t xml:space="preserve"> Beschluß eines freien christlichen Concilii nach Gelegenheit der Sachen einer, zween, drei, vier u.s.w. weniger oder mehr </w:t>
      </w:r>
      <w:proofErr w:type="spellStart"/>
      <w:r>
        <w:t>Supperattendentes</w:t>
      </w:r>
      <w:proofErr w:type="spellEnd"/>
      <w:r>
        <w:t xml:space="preserve"> geordnet werden, damit ein rechte Polizei in der Kirche wiederum angerichtet, allerlei Irrthümern und Ketzereien, so in solcher Zerrüttung einreißen, desto stattlicher gewehret und was bisher nach Gottes Wort gepflanzet und </w:t>
      </w:r>
      <w:proofErr w:type="spellStart"/>
      <w:r>
        <w:t>aufgebauet</w:t>
      </w:r>
      <w:proofErr w:type="spellEnd"/>
      <w:r>
        <w:t xml:space="preserve">, desto wohler handgehabt möcht werden. Denn ja unser Meinung nie gewesen, wider ein gut ordentlich und christlich Polizei zu streben, sondern die christlich Kirch von solchem angemaßten </w:t>
      </w:r>
      <w:proofErr w:type="spellStart"/>
      <w:r>
        <w:t>ungegründeten</w:t>
      </w:r>
      <w:proofErr w:type="spellEnd"/>
      <w:r>
        <w:t xml:space="preserve"> und zum höchsten mißbrauchten Primat des römischen Papstthums zu erretten. </w:t>
      </w:r>
    </w:p>
    <w:p w14:paraId="11982FE8" w14:textId="047FB893" w:rsidR="00477716" w:rsidRDefault="00477716">
      <w:pPr>
        <w:spacing w:after="0" w:line="240" w:lineRule="auto"/>
      </w:pPr>
      <w:r>
        <w:br w:type="page"/>
      </w:r>
    </w:p>
    <w:p w14:paraId="100DD284" w14:textId="77777777" w:rsidR="00477716" w:rsidRDefault="00477716" w:rsidP="00477716">
      <w:pPr>
        <w:pStyle w:val="berschrift1"/>
        <w:rPr>
          <w:sz w:val="48"/>
        </w:rPr>
      </w:pPr>
      <w:r>
        <w:t>Aus seiner letzten Predigt</w:t>
      </w:r>
    </w:p>
    <w:p w14:paraId="7D51D310" w14:textId="77777777" w:rsidR="00477716" w:rsidRDefault="00477716" w:rsidP="00477716">
      <w:pPr>
        <w:pStyle w:val="StandardWeb"/>
      </w:pPr>
      <w:r>
        <w:t xml:space="preserve">Aus </w:t>
      </w:r>
      <w:proofErr w:type="spellStart"/>
      <w:r>
        <w:t>Cynaea</w:t>
      </w:r>
      <w:proofErr w:type="spellEnd"/>
      <w:r>
        <w:t xml:space="preserve"> </w:t>
      </w:r>
      <w:proofErr w:type="spellStart"/>
      <w:r>
        <w:t>Cantio</w:t>
      </w:r>
      <w:proofErr w:type="spellEnd"/>
      <w:r>
        <w:t xml:space="preserve">, das ist die letzte Predig - </w:t>
      </w:r>
      <w:proofErr w:type="spellStart"/>
      <w:r>
        <w:t>Erhardi</w:t>
      </w:r>
      <w:proofErr w:type="spellEnd"/>
      <w:r>
        <w:t xml:space="preserve"> </w:t>
      </w:r>
      <w:proofErr w:type="spellStart"/>
      <w:r>
        <w:t>Schnepffii</w:t>
      </w:r>
      <w:proofErr w:type="spellEnd"/>
      <w:r>
        <w:t xml:space="preserve"> - über Matth. 22 von des Königs Hochzeit, am 20. Sonntag nach Trinitatis 1558. Tübingen 1578. </w:t>
      </w:r>
    </w:p>
    <w:p w14:paraId="471B0718" w14:textId="77777777" w:rsidR="00477716" w:rsidRDefault="00477716" w:rsidP="00477716">
      <w:pPr>
        <w:pStyle w:val="StandardWeb"/>
      </w:pPr>
      <w:r>
        <w:t xml:space="preserve">„Der Stein, den die Bauleute verworfen haben, ist zum Eckstein worden. Es ist also vom Herrn geschehen, und ist wunderbarlich in unsern Augen; wer auf den Stein fället, der wird zerschellet“. </w:t>
      </w:r>
      <w:proofErr w:type="spellStart"/>
      <w:r>
        <w:t>Diesse</w:t>
      </w:r>
      <w:proofErr w:type="spellEnd"/>
      <w:r>
        <w:t xml:space="preserve"> Weissagung sollt ihr merken und sie lernen verstehen. Wenn man </w:t>
      </w:r>
      <w:proofErr w:type="spellStart"/>
      <w:r>
        <w:t>mauret</w:t>
      </w:r>
      <w:proofErr w:type="spellEnd"/>
      <w:r>
        <w:t xml:space="preserve">, so hat man zweierlei Stein: große Quadersteine, damit man die Ecken zusammenmachet, darnach kleine geringe Stein, damit man </w:t>
      </w:r>
      <w:proofErr w:type="spellStart"/>
      <w:r>
        <w:t>mauret</w:t>
      </w:r>
      <w:proofErr w:type="spellEnd"/>
      <w:r>
        <w:t xml:space="preserve">, die dürfen nicht köstlich sein und haben doch ihren Ort. Also sind in der Kirchen </w:t>
      </w:r>
      <w:proofErr w:type="spellStart"/>
      <w:r>
        <w:t>Goittes</w:t>
      </w:r>
      <w:proofErr w:type="spellEnd"/>
      <w:r>
        <w:t xml:space="preserve"> als Mauersteine diejenigen, so in der Gemeine mit sind zum andern Ecksteine. Nun stehet also geschrieben:: Es ist gewesen ein armer Stein, dem habt ihr nicht wollen stattgeben, daß er hätte mögen </w:t>
      </w:r>
      <w:proofErr w:type="spellStart"/>
      <w:r>
        <w:t>eingemauret</w:t>
      </w:r>
      <w:proofErr w:type="spellEnd"/>
      <w:r>
        <w:t xml:space="preserve"> werden, und müsset doch sehen, daß er ist zum Eckstein worden, der beide Mauern, Juden und Heiden, verfassen soll. Ihr habt mich nicht wollen lassen sein ein Glied der Kirchen, sondern mich verbannet (Joh. 9) und nach dem habt ihr mich an das Kreuz geschlagen. Aber ihr sollt wissen, daß ich, der verachtete Stein, werde zu solchen Ehren kommen, daß ich werde der rechte Eckstein, der da wird, wie stehet Eph. 2, zwo Mauren fassen, und auf wen der Eckstein fällt, der soll es gewahr werden. Das ist alles dahin </w:t>
      </w:r>
      <w:proofErr w:type="spellStart"/>
      <w:r>
        <w:t>gericht</w:t>
      </w:r>
      <w:proofErr w:type="spellEnd"/>
      <w:r>
        <w:t xml:space="preserve">, da sie ihn nit wollten dulden; aber hernach ist der Stein auf sie gefallen und hat alles zermalmet und sie in zeitlichen und ewigen Jammer gesteckt. </w:t>
      </w:r>
    </w:p>
    <w:p w14:paraId="72EC0E57" w14:textId="77777777" w:rsidR="00477716" w:rsidRDefault="00477716" w:rsidP="00477716">
      <w:pPr>
        <w:pStyle w:val="StandardWeb"/>
      </w:pPr>
      <w:r>
        <w:t xml:space="preserve">„Es war ein König, der richtet seinem Sohn ein Hochzeit an und läßt die Gäste fordern und ihnen sagen: es wäre alles bereitet, sie sollten nur kommen“. Da sollt ihr unter der Hochzeit verstehen alle ewige Schätze und Gutthaten, so die Kirch Gottes in und durch Christum Jesum empfangen hat. Denn er ist der Bräutigam, der da schützet und schirmet die Kirch, seine liebe Braut. Und wird uns Eph. 5. die äußerliche Ehe </w:t>
      </w:r>
      <w:proofErr w:type="spellStart"/>
      <w:r>
        <w:t>fürgebildet</w:t>
      </w:r>
      <w:proofErr w:type="spellEnd"/>
      <w:r>
        <w:t xml:space="preserve"> zur Deutung der geistlichen Ehe. Darum auch Paulus sagt, da er vom Ehestand redet: die Ehe ist ein groß Sacrament, ein groß Geheimniß zwischen Christo und der Kirchen. Da du nun siehest die leibliche Ehe, betrachtest, was sie sei und was sie vermag, da lerne das, was immer mehr ein Gemahl sich Gutes zu ihrem Bräutigam zu versehen hat, daß sich des die Kirch und ein jeder Christ zu Christo versehen soll. So nehmet nun die allerbeste, freundlichste lieblichste </w:t>
      </w:r>
      <w:proofErr w:type="spellStart"/>
      <w:r>
        <w:t>einmüthigste</w:t>
      </w:r>
      <w:proofErr w:type="spellEnd"/>
      <w:r>
        <w:t xml:space="preserve"> Ehe, die immermehr sein mag zwischen Mann und Weib, und lernet, welch ein edler Schatz das sei. Ich rede von einer rechten Ehe, nicht von einem Schein, als da man nicht aus Lieb einander nimmt, da man alleine das Gut suchet. Da siehest du auch, wie eine Kälte und gar kein Herz da ist, und gemeiniglich ein zertrenntes Wesen. Da aber die Liebe eine Ehe stiftet und herzliche Liebe, da gibts eine solche Ehe, daß es wird ein Leib, eine Seele, ein Gemüth. Wie arm die Braut ist, so darf sie sich doch rühmen aller Güter, die der Bräutigam hat. Sie weiß, so sie angegriffen wird, daß ihr Mann eher stürbe und sich zerreißen ließe, ehe er gestattet, daß seiner Braut etwas zu Leide geschehe. Das ist nun der leibliche Ehestand. Aber bedenke und erinnere dich, wie viel herrlicher und freundlicher das zugehe in der Ehe, die du mit Christo hast. Und hie ist nichts geredt, wie die Nonnen gesagt haben: dieweil sie keine Männer haben, haben sie Christum zum Bräutigam. (Aber was es für eine Fabel sei, will ich </w:t>
      </w:r>
      <w:proofErr w:type="spellStart"/>
      <w:r>
        <w:t>jetzund</w:t>
      </w:r>
      <w:proofErr w:type="spellEnd"/>
      <w:r>
        <w:t xml:space="preserve"> nicht sagen.) So du nun siehest eine solche Ehe, die dermaßen gestiftet ist, so laß dir dieselbige sein eine Erinnerung der geistlichen Ehe, so du mit Christo hast, und wisse, wie arm und unehrlich, wie verlassen von aller Welt du bist, noch dennoch weißt du, daß du armes Töchterlein in Christo alle Schätze hast, und alles, das da mag hoch geachtet werden. Und ob er dir zeitlich nichts gutes thut, so bedenke, was du zu erwarten habest in jenem Leben, und laß das deinen Trost sein, der dich in allem Jammer tröste. Denn wie </w:t>
      </w:r>
      <w:proofErr w:type="spellStart"/>
      <w:r>
        <w:t>unvermöglich</w:t>
      </w:r>
      <w:proofErr w:type="spellEnd"/>
      <w:r>
        <w:t xml:space="preserve">, mit wie viel Schanden du beflecket bist, so hast du doch an deinem Bräutigam Bedeckung aller deiner Schande. Denke, wie arm und verlassen du bist, daß du doch in Christo Schutz und Schirm hast. Darum sagt auch Paulus, daß die äußerliche Ehe sei eine Bedeutung, ein Geheimniß, das eine himmlische innerliche geistliche Ehe bedeute, der wir uns alle übergeben sollen…. </w:t>
      </w:r>
    </w:p>
    <w:p w14:paraId="64EF0BA6" w14:textId="77777777" w:rsidR="00477716" w:rsidRDefault="00477716" w:rsidP="00477716">
      <w:pPr>
        <w:pStyle w:val="StandardWeb"/>
      </w:pPr>
      <w:r>
        <w:t xml:space="preserve">Den fürnehmsten Knecht, Christum, und andere, die dem dienen und sein Werk ausrufen sollen, wie haben sie mit ihnen gelebt? Etliche haben ihren Geschäften </w:t>
      </w:r>
      <w:proofErr w:type="spellStart"/>
      <w:r>
        <w:t>nachgangen</w:t>
      </w:r>
      <w:proofErr w:type="spellEnd"/>
      <w:r>
        <w:t xml:space="preserve">, andere haben sie auch </w:t>
      </w:r>
      <w:proofErr w:type="spellStart"/>
      <w:r>
        <w:t>gehöhnet</w:t>
      </w:r>
      <w:proofErr w:type="spellEnd"/>
      <w:r>
        <w:t xml:space="preserve"> und </w:t>
      </w:r>
      <w:proofErr w:type="spellStart"/>
      <w:r>
        <w:t>gewürget</w:t>
      </w:r>
      <w:proofErr w:type="spellEnd"/>
      <w:r>
        <w:t xml:space="preserve">. Christliche Kirche hat zweierlei Feinde: Säue und Hunde. Von jenen stehet: Werfet die </w:t>
      </w:r>
      <w:proofErr w:type="spellStart"/>
      <w:r>
        <w:t>Perlein</w:t>
      </w:r>
      <w:proofErr w:type="spellEnd"/>
      <w:r>
        <w:t xml:space="preserve"> nicht für die Säue, von diesen: und das Heiligthum nicht für die Hunde! Erstlich habt ihr solche Feinde, die ja nicht hart bellen, als man </w:t>
      </w:r>
      <w:proofErr w:type="spellStart"/>
      <w:r>
        <w:t>Leut</w:t>
      </w:r>
      <w:proofErr w:type="spellEnd"/>
      <w:r>
        <w:t xml:space="preserve"> findet auf diesen Tag, die das Evangelium nicht verachten, achtens </w:t>
      </w:r>
      <w:proofErr w:type="spellStart"/>
      <w:r>
        <w:t>uach</w:t>
      </w:r>
      <w:proofErr w:type="spellEnd"/>
      <w:r>
        <w:t xml:space="preserve"> nicht groß, sondern sagen: was liegt mir daran, was man predige? Das sind Säue; wirft man ihnen </w:t>
      </w:r>
      <w:proofErr w:type="spellStart"/>
      <w:r>
        <w:t>Perlein</w:t>
      </w:r>
      <w:proofErr w:type="spellEnd"/>
      <w:r>
        <w:t xml:space="preserve"> für, so treten sie dieselbige mit Füßen, denken, wenn sie könnten ihre Nahrung also anrichten, daß dieselbige zunehme und wachse, das wäre ihres Herzens Lust. Also findet man ihr viel unter hohen Personen, die richten nicht an, daß Gottes Wort geprediget werde, sagen: was gehets mich an? Und </w:t>
      </w:r>
      <w:proofErr w:type="spellStart"/>
      <w:r>
        <w:t>wiewol</w:t>
      </w:r>
      <w:proofErr w:type="spellEnd"/>
      <w:r>
        <w:t xml:space="preserve"> diese Feinde sind, so sind sie doch nicht so böse, als die andern. Dieselbigen, wenn du ihnen etwas Gutes thust, fallen sie dich an und beißen. Das sind die Feinde, die es achten und verfolgen. Also gehet es hie: du hast Säue und Hunde. Der Herr und die Apostel rufen zur Hochzeit, sagen, sie müssen durch Christum selig werden. Da sind etliche, die haben zu thun mit ihrer Nahrung, sie achtens nicht, das sind die mit ihren Geschäften beladen sind. Das ander sind die Hunde, die da Christum </w:t>
      </w:r>
      <w:proofErr w:type="spellStart"/>
      <w:r>
        <w:t>gewürget</w:t>
      </w:r>
      <w:proofErr w:type="spellEnd"/>
      <w:r>
        <w:t xml:space="preserve"> haben und noch auf diesen Tag die Christen würgen…. </w:t>
      </w:r>
    </w:p>
    <w:p w14:paraId="32D89341" w14:textId="77777777" w:rsidR="0022039F" w:rsidRDefault="0022039F" w:rsidP="0022039F"/>
    <w:p w14:paraId="61ABDA50" w14:textId="77777777" w:rsidR="00D5498D" w:rsidRPr="00D5498D" w:rsidRDefault="007166CE" w:rsidP="008E63BE">
      <w:pPr>
        <w:pStyle w:val="berschrift1"/>
      </w:pPr>
      <w:r>
        <w:br w:type="page"/>
      </w:r>
      <w:r w:rsidR="00D5498D" w:rsidRPr="00D5498D">
        <w:t>Quellen:</w:t>
      </w:r>
    </w:p>
    <w:p w14:paraId="18E30B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43B2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2F63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FD779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E2A4F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CDE826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3D5C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0160F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958E6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80B3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69EB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701562" w14:textId="3E77A54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367"/>
    <w:rsid w:val="00082307"/>
    <w:rsid w:val="000C66E5"/>
    <w:rsid w:val="001F54C4"/>
    <w:rsid w:val="0022039F"/>
    <w:rsid w:val="00272484"/>
    <w:rsid w:val="00297F83"/>
    <w:rsid w:val="002E6D11"/>
    <w:rsid w:val="00381C0C"/>
    <w:rsid w:val="00477716"/>
    <w:rsid w:val="00537F59"/>
    <w:rsid w:val="007166CE"/>
    <w:rsid w:val="007E1779"/>
    <w:rsid w:val="0083667B"/>
    <w:rsid w:val="008D7463"/>
    <w:rsid w:val="008E417E"/>
    <w:rsid w:val="008E63BE"/>
    <w:rsid w:val="00C35859"/>
    <w:rsid w:val="00C66367"/>
    <w:rsid w:val="00CC4EAC"/>
    <w:rsid w:val="00D14D4F"/>
    <w:rsid w:val="00D5498D"/>
    <w:rsid w:val="00DE4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CD140"/>
  <w15:chartTrackingRefBased/>
  <w15:docId w15:val="{DBDF38BF-A728-44A2-8BEB-488A7D598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7771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5272041">
      <w:bodyDiv w:val="1"/>
      <w:marLeft w:val="0"/>
      <w:marRight w:val="0"/>
      <w:marTop w:val="0"/>
      <w:marBottom w:val="0"/>
      <w:divBdr>
        <w:top w:val="none" w:sz="0" w:space="0" w:color="auto"/>
        <w:left w:val="none" w:sz="0" w:space="0" w:color="auto"/>
        <w:bottom w:val="none" w:sz="0" w:space="0" w:color="auto"/>
        <w:right w:val="none" w:sz="0" w:space="0" w:color="auto"/>
      </w:divBdr>
      <w:divsChild>
        <w:div w:id="1305893117">
          <w:marLeft w:val="0"/>
          <w:marRight w:val="0"/>
          <w:marTop w:val="0"/>
          <w:marBottom w:val="0"/>
          <w:divBdr>
            <w:top w:val="none" w:sz="0" w:space="0" w:color="auto"/>
            <w:left w:val="none" w:sz="0" w:space="0" w:color="auto"/>
            <w:bottom w:val="none" w:sz="0" w:space="0" w:color="auto"/>
            <w:right w:val="none" w:sz="0" w:space="0" w:color="auto"/>
          </w:divBdr>
        </w:div>
      </w:divsChild>
    </w:div>
    <w:div w:id="416364677">
      <w:bodyDiv w:val="1"/>
      <w:marLeft w:val="0"/>
      <w:marRight w:val="0"/>
      <w:marTop w:val="0"/>
      <w:marBottom w:val="0"/>
      <w:divBdr>
        <w:top w:val="none" w:sz="0" w:space="0" w:color="auto"/>
        <w:left w:val="none" w:sz="0" w:space="0" w:color="auto"/>
        <w:bottom w:val="none" w:sz="0" w:space="0" w:color="auto"/>
        <w:right w:val="none" w:sz="0" w:space="0" w:color="auto"/>
      </w:divBdr>
      <w:divsChild>
        <w:div w:id="1645230316">
          <w:marLeft w:val="0"/>
          <w:marRight w:val="0"/>
          <w:marTop w:val="0"/>
          <w:marBottom w:val="0"/>
          <w:divBdr>
            <w:top w:val="none" w:sz="0" w:space="0" w:color="auto"/>
            <w:left w:val="none" w:sz="0" w:space="0" w:color="auto"/>
            <w:bottom w:val="none" w:sz="0" w:space="0" w:color="auto"/>
            <w:right w:val="none" w:sz="0" w:space="0" w:color="auto"/>
          </w:divBdr>
        </w:div>
        <w:div w:id="112415457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9794729">
      <w:bodyDiv w:val="1"/>
      <w:marLeft w:val="0"/>
      <w:marRight w:val="0"/>
      <w:marTop w:val="0"/>
      <w:marBottom w:val="0"/>
      <w:divBdr>
        <w:top w:val="none" w:sz="0" w:space="0" w:color="auto"/>
        <w:left w:val="none" w:sz="0" w:space="0" w:color="auto"/>
        <w:bottom w:val="none" w:sz="0" w:space="0" w:color="auto"/>
        <w:right w:val="none" w:sz="0" w:space="0" w:color="auto"/>
      </w:divBdr>
    </w:div>
    <w:div w:id="1537547421">
      <w:bodyDiv w:val="1"/>
      <w:marLeft w:val="0"/>
      <w:marRight w:val="0"/>
      <w:marTop w:val="0"/>
      <w:marBottom w:val="0"/>
      <w:divBdr>
        <w:top w:val="none" w:sz="0" w:space="0" w:color="auto"/>
        <w:left w:val="none" w:sz="0" w:space="0" w:color="auto"/>
        <w:bottom w:val="none" w:sz="0" w:space="0" w:color="auto"/>
        <w:right w:val="none" w:sz="0" w:space="0" w:color="auto"/>
      </w:divBdr>
      <w:divsChild>
        <w:div w:id="857230337">
          <w:marLeft w:val="0"/>
          <w:marRight w:val="0"/>
          <w:marTop w:val="0"/>
          <w:marBottom w:val="0"/>
          <w:divBdr>
            <w:top w:val="none" w:sz="0" w:space="0" w:color="auto"/>
            <w:left w:val="none" w:sz="0" w:space="0" w:color="auto"/>
            <w:bottom w:val="none" w:sz="0" w:space="0" w:color="auto"/>
            <w:right w:val="none" w:sz="0" w:space="0" w:color="auto"/>
          </w:divBdr>
        </w:div>
      </w:divsChild>
    </w:div>
    <w:div w:id="1966036389">
      <w:bodyDiv w:val="1"/>
      <w:marLeft w:val="0"/>
      <w:marRight w:val="0"/>
      <w:marTop w:val="0"/>
      <w:marBottom w:val="0"/>
      <w:divBdr>
        <w:top w:val="none" w:sz="0" w:space="0" w:color="auto"/>
        <w:left w:val="none" w:sz="0" w:space="0" w:color="auto"/>
        <w:bottom w:val="none" w:sz="0" w:space="0" w:color="auto"/>
        <w:right w:val="none" w:sz="0" w:space="0" w:color="auto"/>
      </w:divBdr>
      <w:divsChild>
        <w:div w:id="1227182874">
          <w:marLeft w:val="0"/>
          <w:marRight w:val="0"/>
          <w:marTop w:val="0"/>
          <w:marBottom w:val="0"/>
          <w:divBdr>
            <w:top w:val="none" w:sz="0" w:space="0" w:color="auto"/>
            <w:left w:val="none" w:sz="0" w:space="0" w:color="auto"/>
            <w:bottom w:val="none" w:sz="0" w:space="0" w:color="auto"/>
            <w:right w:val="none" w:sz="0" w:space="0" w:color="auto"/>
          </w:divBdr>
        </w:div>
        <w:div w:id="670177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webSettings" Target="webSettings.xml"/><Relationship Id="rId7" Type="http://schemas.openxmlformats.org/officeDocument/2006/relationships/hyperlink" Target="https://glaubensstimme.de/doku.php?id=autoren:s:schnepff:confess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aubensstimme.de/doku.php?id=autoren:s:schnepff:confession" TargetMode="External"/><Relationship Id="rId11" Type="http://schemas.openxmlformats.org/officeDocument/2006/relationships/theme" Target="theme/theme1.xml"/><Relationship Id="rId5" Type="http://schemas.openxmlformats.org/officeDocument/2006/relationships/hyperlink" Target="https://glaubensstimme.de/doku.php?id=autoren:s:schnepff:confession"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9071</Words>
  <Characters>57148</Characters>
  <Application>Microsoft Office Word</Application>
  <DocSecurity>0</DocSecurity>
  <Lines>476</Lines>
  <Paragraphs>132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66087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2020-10-31T12:16:00Z</dcterms:created>
  <dcterms:modified xsi:type="dcterms:W3CDTF">2020-11-01T09:03:00Z</dcterms:modified>
  <dc:title>Wahrhafte Sprüche</dc:title>
  <dc:creator>Schnepff, Erhard</dc:creator>
  <dc:language>de</dc:language>
</cp:coreProperties>
</file>